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481" w:rsidRPr="001E4481" w:rsidRDefault="001E4481" w:rsidP="001E4481">
      <w:pPr>
        <w:jc w:val="right"/>
        <w:rPr>
          <w:b/>
          <w:sz w:val="20"/>
          <w:szCs w:val="20"/>
        </w:rPr>
      </w:pPr>
      <w:r w:rsidRPr="001E4481">
        <w:rPr>
          <w:b/>
          <w:sz w:val="20"/>
          <w:szCs w:val="20"/>
        </w:rPr>
        <w:t>Утверждаю</w:t>
      </w:r>
    </w:p>
    <w:p w:rsidR="001E4481" w:rsidRPr="00AC689A" w:rsidRDefault="001E4481" w:rsidP="001E4481">
      <w:pPr>
        <w:jc w:val="right"/>
        <w:rPr>
          <w:b/>
          <w:sz w:val="20"/>
          <w:szCs w:val="20"/>
        </w:rPr>
      </w:pPr>
      <w:r w:rsidRPr="001E4481">
        <w:rPr>
          <w:b/>
          <w:sz w:val="20"/>
          <w:szCs w:val="20"/>
        </w:rPr>
        <w:t>Заведующая МБДОУ№</w:t>
      </w:r>
      <w:r w:rsidR="00AC689A">
        <w:rPr>
          <w:b/>
          <w:sz w:val="20"/>
          <w:szCs w:val="20"/>
        </w:rPr>
        <w:t>___</w:t>
      </w:r>
    </w:p>
    <w:p w:rsidR="001E4481" w:rsidRPr="001E4481" w:rsidRDefault="001E4481" w:rsidP="001E4481">
      <w:pPr>
        <w:jc w:val="right"/>
        <w:rPr>
          <w:b/>
          <w:sz w:val="20"/>
          <w:szCs w:val="20"/>
        </w:rPr>
      </w:pPr>
      <w:r w:rsidRPr="001E4481">
        <w:rPr>
          <w:b/>
          <w:sz w:val="20"/>
          <w:szCs w:val="20"/>
        </w:rPr>
        <w:t>_________ дата</w:t>
      </w:r>
    </w:p>
    <w:p w:rsidR="001E4481" w:rsidRPr="001E4481" w:rsidRDefault="001E4481" w:rsidP="001E4481">
      <w:pPr>
        <w:jc w:val="right"/>
        <w:rPr>
          <w:b/>
          <w:sz w:val="20"/>
          <w:szCs w:val="20"/>
        </w:rPr>
      </w:pPr>
      <w:r w:rsidRPr="001E4481">
        <w:rPr>
          <w:b/>
          <w:sz w:val="20"/>
          <w:szCs w:val="20"/>
        </w:rPr>
        <w:t>Оценочный лист</w:t>
      </w:r>
    </w:p>
    <w:p w:rsidR="001E4481" w:rsidRPr="001E4481" w:rsidRDefault="001E4481" w:rsidP="001E4481">
      <w:pPr>
        <w:jc w:val="right"/>
        <w:rPr>
          <w:b/>
          <w:sz w:val="20"/>
          <w:szCs w:val="20"/>
        </w:rPr>
      </w:pPr>
      <w:r w:rsidRPr="001E4481">
        <w:rPr>
          <w:b/>
          <w:sz w:val="20"/>
          <w:szCs w:val="20"/>
        </w:rPr>
        <w:t>_________________________________</w:t>
      </w:r>
    </w:p>
    <w:p w:rsidR="001E4481" w:rsidRPr="001E4481" w:rsidRDefault="001E4481" w:rsidP="001E4481">
      <w:pPr>
        <w:jc w:val="right"/>
        <w:rPr>
          <w:b/>
          <w:sz w:val="20"/>
          <w:szCs w:val="20"/>
        </w:rPr>
      </w:pPr>
      <w:r w:rsidRPr="001E4481">
        <w:rPr>
          <w:b/>
          <w:sz w:val="20"/>
          <w:szCs w:val="20"/>
        </w:rPr>
        <w:t>(ФИО работника</w:t>
      </w:r>
      <w:proofErr w:type="gramStart"/>
      <w:r w:rsidRPr="001E4481">
        <w:rPr>
          <w:b/>
          <w:sz w:val="20"/>
          <w:szCs w:val="20"/>
        </w:rPr>
        <w:t>, )</w:t>
      </w:r>
      <w:proofErr w:type="gramEnd"/>
    </w:p>
    <w:p w:rsidR="001E4481" w:rsidRPr="001E4481" w:rsidRDefault="001E4481" w:rsidP="001E4481">
      <w:pPr>
        <w:jc w:val="right"/>
        <w:rPr>
          <w:b/>
          <w:sz w:val="20"/>
          <w:szCs w:val="20"/>
        </w:rPr>
      </w:pPr>
      <w:r w:rsidRPr="001E4481">
        <w:rPr>
          <w:b/>
          <w:sz w:val="20"/>
          <w:szCs w:val="20"/>
        </w:rPr>
        <w:t>Воспитатель по обучению татарскому  языку</w:t>
      </w:r>
    </w:p>
    <w:tbl>
      <w:tblPr>
        <w:tblW w:w="15735" w:type="dxa"/>
        <w:tblInd w:w="-601" w:type="dxa"/>
        <w:tblLayout w:type="fixed"/>
        <w:tblLook w:val="04A0"/>
      </w:tblPr>
      <w:tblGrid>
        <w:gridCol w:w="567"/>
        <w:gridCol w:w="3119"/>
        <w:gridCol w:w="1560"/>
        <w:gridCol w:w="1842"/>
        <w:gridCol w:w="1844"/>
        <w:gridCol w:w="3259"/>
        <w:gridCol w:w="1701"/>
        <w:gridCol w:w="1843"/>
      </w:tblGrid>
      <w:tr w:rsidR="001E4481" w:rsidRPr="001E4481" w:rsidTr="001E4481">
        <w:trPr>
          <w:trHeight w:val="163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№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Показатели оценки эффективности деятельности  работника</w:t>
            </w:r>
          </w:p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основного персонала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Периодичность оценки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ind w:left="-108" w:right="-108" w:firstLine="108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Диапазон  значений/ максимальное количество баллов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 xml:space="preserve">Сведения о выполнении показателей за истекший период </w:t>
            </w:r>
            <w:r w:rsidRPr="001E4481">
              <w:rPr>
                <w:b/>
                <w:sz w:val="20"/>
                <w:szCs w:val="20"/>
              </w:rPr>
              <w:t>(заполняется работником)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ind w:left="-108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Подтверждение  сведений  в протоколе мониторинга профессиональной деятельности работника</w:t>
            </w:r>
          </w:p>
          <w:p w:rsidR="001E4481" w:rsidRPr="001E4481" w:rsidRDefault="001E4481" w:rsidP="001E4481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 xml:space="preserve">(заполняется администрацией или руководителем </w:t>
            </w:r>
            <w:proofErr w:type="gramStart"/>
            <w:r w:rsidRPr="001E4481">
              <w:rPr>
                <w:b/>
                <w:sz w:val="20"/>
                <w:szCs w:val="20"/>
              </w:rPr>
              <w:t>профильного</w:t>
            </w:r>
            <w:proofErr w:type="gramEnd"/>
            <w:r w:rsidRPr="001E448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1E4481">
              <w:rPr>
                <w:b/>
                <w:sz w:val="20"/>
                <w:szCs w:val="20"/>
              </w:rPr>
              <w:t>методоъединения</w:t>
            </w:r>
            <w:proofErr w:type="spellEnd"/>
            <w:r w:rsidRPr="001E4481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 xml:space="preserve">Оценочный балл </w:t>
            </w:r>
            <w:r w:rsidRPr="001E4481">
              <w:rPr>
                <w:b/>
                <w:sz w:val="20"/>
                <w:szCs w:val="20"/>
              </w:rPr>
              <w:t>(заполняется комиссией)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 xml:space="preserve">Обоснование </w:t>
            </w:r>
            <w:r w:rsidRPr="001E4481">
              <w:rPr>
                <w:b/>
                <w:sz w:val="20"/>
                <w:szCs w:val="20"/>
              </w:rPr>
              <w:t>(заполняется комиссией в случае снижения  оценочных баллов)</w:t>
            </w:r>
          </w:p>
        </w:tc>
      </w:tr>
      <w:tr w:rsidR="001E4481" w:rsidRPr="001E4481" w:rsidTr="001E4481">
        <w:trPr>
          <w:trHeight w:val="25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4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5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8</w:t>
            </w:r>
          </w:p>
        </w:tc>
      </w:tr>
      <w:tr w:rsidR="001E4481" w:rsidRPr="001E4481" w:rsidTr="001E4481">
        <w:trPr>
          <w:trHeight w:val="44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  <w:lang w:eastAsia="en-US"/>
              </w:rPr>
            </w:pPr>
            <w:r w:rsidRPr="001E4481">
              <w:rPr>
                <w:b/>
                <w:sz w:val="20"/>
                <w:szCs w:val="20"/>
              </w:rPr>
              <w:t>Профессиональный рост педагога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>полугодовая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>0-16 баллов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6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2 балла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17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3 балла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4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3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8 баллов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6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4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3 балла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82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  <w:lang w:eastAsia="en-US"/>
              </w:rPr>
            </w:pPr>
            <w:r w:rsidRPr="001E4481">
              <w:rPr>
                <w:b/>
                <w:sz w:val="20"/>
                <w:szCs w:val="20"/>
              </w:rPr>
              <w:t>Работа в инновационном режиме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>полугодовая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>0-8 баллов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6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2 балла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4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1 балл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6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3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3 балла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99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>Уровень языковой подготовленности детей подготовительной группы к обучению в школе</w:t>
            </w:r>
          </w:p>
          <w:p w:rsidR="001E4481" w:rsidRPr="001E4481" w:rsidRDefault="001E4481" w:rsidP="001E4481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>полугодовая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>0-8 баллов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27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ind w:left="142"/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>За личное участие и подготовку детей – победителей и призеров</w:t>
            </w:r>
          </w:p>
          <w:p w:rsidR="001E4481" w:rsidRPr="001E4481" w:rsidRDefault="001E4481" w:rsidP="001E4481">
            <w:pPr>
              <w:rPr>
                <w:sz w:val="20"/>
                <w:szCs w:val="20"/>
                <w:lang w:eastAsia="en-US"/>
              </w:rPr>
            </w:pPr>
            <w:r w:rsidRPr="001E4481">
              <w:rPr>
                <w:b/>
                <w:sz w:val="20"/>
                <w:szCs w:val="20"/>
              </w:rPr>
              <w:t>конкурсов, выставок, фестивалей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>полугодовая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>0-7 баллов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4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4 балла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57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3 балла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36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>Работа с родителями</w:t>
            </w:r>
          </w:p>
          <w:p w:rsidR="001E4481" w:rsidRPr="001E4481" w:rsidRDefault="001E4481" w:rsidP="001E4481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>полугодовая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>0-6 баллов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37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3 балла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6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3 балла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636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ind w:left="142"/>
              <w:rPr>
                <w:b/>
                <w:sz w:val="20"/>
                <w:szCs w:val="20"/>
                <w:lang w:eastAsia="en-US"/>
              </w:rPr>
            </w:pPr>
            <w:r w:rsidRPr="001E4481">
              <w:rPr>
                <w:b/>
                <w:sz w:val="20"/>
                <w:szCs w:val="20"/>
              </w:rPr>
              <w:t>Создание и постоянное обновление развивающей среды: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>полугодовая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>0-6 баллов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6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2 балла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4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4 балла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52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ind w:left="142"/>
              <w:rPr>
                <w:b/>
                <w:sz w:val="20"/>
                <w:szCs w:val="20"/>
                <w:lang w:eastAsia="en-US"/>
              </w:rPr>
            </w:pPr>
            <w:r w:rsidRPr="001E4481">
              <w:rPr>
                <w:b/>
                <w:sz w:val="20"/>
                <w:szCs w:val="20"/>
              </w:rPr>
              <w:t>Качество ведения документации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>полугодовая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>0-4 балла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4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ind w:left="142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1 балл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6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ind w:left="142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1 балл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4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ind w:left="142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3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2 балла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27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</w:tbl>
    <w:p w:rsidR="001E4481" w:rsidRPr="001E4481" w:rsidRDefault="001E4481" w:rsidP="001E4481">
      <w:pPr>
        <w:jc w:val="center"/>
        <w:rPr>
          <w:sz w:val="20"/>
          <w:szCs w:val="20"/>
        </w:rPr>
      </w:pPr>
    </w:p>
    <w:p w:rsidR="001E4481" w:rsidRPr="001E4481" w:rsidRDefault="001E4481" w:rsidP="001E4481">
      <w:pPr>
        <w:rPr>
          <w:b/>
          <w:sz w:val="20"/>
          <w:szCs w:val="20"/>
        </w:rPr>
      </w:pPr>
      <w:r w:rsidRPr="001E4481">
        <w:rPr>
          <w:b/>
          <w:sz w:val="20"/>
          <w:szCs w:val="20"/>
        </w:rPr>
        <w:t>Члены комиссии</w:t>
      </w:r>
      <w:r>
        <w:rPr>
          <w:b/>
          <w:sz w:val="20"/>
          <w:szCs w:val="20"/>
        </w:rPr>
        <w:t>:</w:t>
      </w:r>
    </w:p>
    <w:p w:rsidR="001E4481" w:rsidRPr="001E4481" w:rsidRDefault="001E4481" w:rsidP="001E4481">
      <w:pPr>
        <w:rPr>
          <w:b/>
          <w:sz w:val="20"/>
          <w:szCs w:val="20"/>
        </w:rPr>
      </w:pPr>
      <w:r w:rsidRPr="001E4481">
        <w:rPr>
          <w:b/>
          <w:sz w:val="20"/>
          <w:szCs w:val="20"/>
        </w:rPr>
        <w:t>Оценочный  лист заполнен___________201_г.          Протокол комиссии  от</w:t>
      </w:r>
      <w:proofErr w:type="gramStart"/>
      <w:r w:rsidRPr="001E4481">
        <w:rPr>
          <w:b/>
          <w:sz w:val="20"/>
          <w:szCs w:val="20"/>
        </w:rPr>
        <w:t xml:space="preserve"> ______ №</w:t>
      </w:r>
      <w:r>
        <w:rPr>
          <w:b/>
          <w:sz w:val="20"/>
          <w:szCs w:val="20"/>
        </w:rPr>
        <w:t>___</w:t>
      </w:r>
      <w:r w:rsidRPr="001E4481">
        <w:rPr>
          <w:b/>
          <w:sz w:val="20"/>
          <w:szCs w:val="20"/>
        </w:rPr>
        <w:t>С</w:t>
      </w:r>
      <w:proofErr w:type="gramEnd"/>
      <w:r w:rsidRPr="001E4481">
        <w:rPr>
          <w:b/>
          <w:sz w:val="20"/>
          <w:szCs w:val="20"/>
        </w:rPr>
        <w:t xml:space="preserve"> оценочным листом ознакомлен _____________(подпись работника)</w:t>
      </w:r>
    </w:p>
    <w:p w:rsidR="001E4481" w:rsidRPr="001E4481" w:rsidRDefault="001E4481" w:rsidP="001E4481">
      <w:pPr>
        <w:jc w:val="right"/>
        <w:rPr>
          <w:sz w:val="20"/>
          <w:szCs w:val="20"/>
        </w:rPr>
      </w:pPr>
      <w:r w:rsidRPr="001E4481">
        <w:rPr>
          <w:sz w:val="20"/>
          <w:szCs w:val="20"/>
        </w:rPr>
        <w:br w:type="page"/>
      </w:r>
    </w:p>
    <w:p w:rsidR="001E4481" w:rsidRPr="001E4481" w:rsidRDefault="001E4481" w:rsidP="001E4481">
      <w:pPr>
        <w:jc w:val="right"/>
        <w:rPr>
          <w:b/>
          <w:sz w:val="20"/>
          <w:szCs w:val="20"/>
        </w:rPr>
      </w:pPr>
      <w:r w:rsidRPr="001E4481">
        <w:rPr>
          <w:b/>
          <w:sz w:val="20"/>
          <w:szCs w:val="20"/>
        </w:rPr>
        <w:lastRenderedPageBreak/>
        <w:t>Утверждаю</w:t>
      </w:r>
    </w:p>
    <w:p w:rsidR="001E4481" w:rsidRPr="001E4481" w:rsidRDefault="001E4481" w:rsidP="001E4481">
      <w:pPr>
        <w:jc w:val="right"/>
        <w:rPr>
          <w:b/>
          <w:sz w:val="20"/>
          <w:szCs w:val="20"/>
        </w:rPr>
      </w:pPr>
      <w:r w:rsidRPr="001E4481">
        <w:rPr>
          <w:b/>
          <w:sz w:val="20"/>
          <w:szCs w:val="20"/>
        </w:rPr>
        <w:t>Заведующая МБДОУ№ ___</w:t>
      </w:r>
    </w:p>
    <w:p w:rsidR="001E4481" w:rsidRPr="001E4481" w:rsidRDefault="001E4481" w:rsidP="001E4481">
      <w:pPr>
        <w:jc w:val="right"/>
        <w:rPr>
          <w:b/>
          <w:sz w:val="20"/>
          <w:szCs w:val="20"/>
        </w:rPr>
      </w:pPr>
      <w:r w:rsidRPr="001E4481">
        <w:rPr>
          <w:b/>
          <w:sz w:val="20"/>
          <w:szCs w:val="20"/>
        </w:rPr>
        <w:t>_________ дата</w:t>
      </w:r>
    </w:p>
    <w:p w:rsidR="001E4481" w:rsidRPr="001E4481" w:rsidRDefault="001E4481" w:rsidP="001E4481">
      <w:pPr>
        <w:jc w:val="right"/>
        <w:rPr>
          <w:b/>
          <w:sz w:val="20"/>
          <w:szCs w:val="20"/>
        </w:rPr>
      </w:pPr>
      <w:r w:rsidRPr="001E4481">
        <w:rPr>
          <w:b/>
          <w:sz w:val="20"/>
          <w:szCs w:val="20"/>
        </w:rPr>
        <w:t>Оценочный лист</w:t>
      </w:r>
    </w:p>
    <w:p w:rsidR="001E4481" w:rsidRPr="001E4481" w:rsidRDefault="001E4481" w:rsidP="001E4481">
      <w:pPr>
        <w:jc w:val="right"/>
        <w:rPr>
          <w:b/>
          <w:sz w:val="20"/>
          <w:szCs w:val="20"/>
        </w:rPr>
      </w:pPr>
      <w:r w:rsidRPr="001E4481">
        <w:rPr>
          <w:b/>
          <w:sz w:val="20"/>
          <w:szCs w:val="20"/>
        </w:rPr>
        <w:t>_________________________________</w:t>
      </w:r>
    </w:p>
    <w:p w:rsidR="001E4481" w:rsidRPr="001E4481" w:rsidRDefault="001E4481" w:rsidP="001E4481">
      <w:pPr>
        <w:jc w:val="right"/>
        <w:rPr>
          <w:i/>
          <w:sz w:val="20"/>
          <w:szCs w:val="20"/>
        </w:rPr>
      </w:pPr>
      <w:r w:rsidRPr="001E4481">
        <w:rPr>
          <w:sz w:val="20"/>
          <w:szCs w:val="20"/>
        </w:rPr>
        <w:t>(</w:t>
      </w:r>
      <w:r w:rsidRPr="001E4481">
        <w:rPr>
          <w:i/>
          <w:sz w:val="20"/>
          <w:szCs w:val="20"/>
        </w:rPr>
        <w:t>ФИО работника)</w:t>
      </w:r>
    </w:p>
    <w:p w:rsidR="001E4481" w:rsidRPr="001E4481" w:rsidRDefault="001E4481" w:rsidP="001E4481">
      <w:pPr>
        <w:jc w:val="right"/>
        <w:rPr>
          <w:sz w:val="20"/>
          <w:szCs w:val="20"/>
        </w:rPr>
      </w:pPr>
      <w:r w:rsidRPr="001E4481">
        <w:rPr>
          <w:b/>
          <w:sz w:val="20"/>
          <w:szCs w:val="20"/>
        </w:rPr>
        <w:t>Педагог-психолог</w:t>
      </w:r>
    </w:p>
    <w:tbl>
      <w:tblPr>
        <w:tblW w:w="15375" w:type="dxa"/>
        <w:tblInd w:w="-453" w:type="dxa"/>
        <w:tblLayout w:type="fixed"/>
        <w:tblLook w:val="04A0"/>
      </w:tblPr>
      <w:tblGrid>
        <w:gridCol w:w="704"/>
        <w:gridCol w:w="2581"/>
        <w:gridCol w:w="1530"/>
        <w:gridCol w:w="1344"/>
        <w:gridCol w:w="2135"/>
        <w:gridCol w:w="3448"/>
        <w:gridCol w:w="1642"/>
        <w:gridCol w:w="1991"/>
      </w:tblGrid>
      <w:tr w:rsidR="001E4481" w:rsidRPr="001E4481" w:rsidTr="001E4481">
        <w:trPr>
          <w:trHeight w:val="1634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№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Показатели оценки эффективности деятельности  работника</w:t>
            </w:r>
          </w:p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основного персонала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Периодичность оценки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ind w:left="-108" w:right="-108" w:firstLine="108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Диапазон  значений/ максимальное количество баллов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 xml:space="preserve">Сведения о выполнении показателей за истекший период </w:t>
            </w:r>
            <w:r w:rsidRPr="001E4481">
              <w:rPr>
                <w:b/>
                <w:sz w:val="20"/>
                <w:szCs w:val="20"/>
              </w:rPr>
              <w:t>(заполняется работником)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ind w:left="-108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Подтверждение  сведений  в протоколе мониторинга профессиональной деятельности работника</w:t>
            </w:r>
          </w:p>
          <w:p w:rsidR="001E4481" w:rsidRPr="001E4481" w:rsidRDefault="001E4481" w:rsidP="001E4481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 xml:space="preserve">(заполняется администрацией или руководителем </w:t>
            </w:r>
            <w:proofErr w:type="gramStart"/>
            <w:r w:rsidRPr="001E4481">
              <w:rPr>
                <w:b/>
                <w:sz w:val="20"/>
                <w:szCs w:val="20"/>
              </w:rPr>
              <w:t>профильного</w:t>
            </w:r>
            <w:proofErr w:type="gramEnd"/>
            <w:r w:rsidRPr="001E448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1E4481">
              <w:rPr>
                <w:b/>
                <w:sz w:val="20"/>
                <w:szCs w:val="20"/>
              </w:rPr>
              <w:t>методоъединения</w:t>
            </w:r>
            <w:proofErr w:type="spellEnd"/>
            <w:r w:rsidRPr="001E4481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 xml:space="preserve">Оценочный балл </w:t>
            </w:r>
            <w:r w:rsidRPr="001E4481">
              <w:rPr>
                <w:b/>
                <w:sz w:val="20"/>
                <w:szCs w:val="20"/>
              </w:rPr>
              <w:t>(заполняется комиссией)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 xml:space="preserve">Обоснование </w:t>
            </w:r>
            <w:r w:rsidRPr="001E4481">
              <w:rPr>
                <w:b/>
                <w:sz w:val="20"/>
                <w:szCs w:val="20"/>
              </w:rPr>
              <w:t>(заполняется комиссией в случае снижения  оценочных баллов)</w:t>
            </w:r>
          </w:p>
        </w:tc>
      </w:tr>
      <w:tr w:rsidR="001E4481" w:rsidRPr="001E4481" w:rsidTr="001E4481">
        <w:trPr>
          <w:trHeight w:val="259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1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3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4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5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6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7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8</w:t>
            </w:r>
          </w:p>
        </w:tc>
      </w:tr>
      <w:tr w:rsidR="001E4481" w:rsidRPr="001E4481" w:rsidTr="001E4481">
        <w:trPr>
          <w:trHeight w:val="540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1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  <w:lang w:eastAsia="en-US"/>
              </w:rPr>
            </w:pPr>
            <w:r w:rsidRPr="001E4481">
              <w:rPr>
                <w:b/>
                <w:sz w:val="20"/>
                <w:szCs w:val="20"/>
              </w:rPr>
              <w:t>Профессиональный рост педагога</w:t>
            </w:r>
          </w:p>
        </w:tc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</w:p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>полугодовая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>0-16 баллов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40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1</w:t>
            </w: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2 балла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60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2</w:t>
            </w: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3 балла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37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3</w:t>
            </w: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8 баллов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60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4</w:t>
            </w: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3 балла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860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2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  <w:lang w:eastAsia="en-US"/>
              </w:rPr>
            </w:pPr>
            <w:r w:rsidRPr="001E4481">
              <w:rPr>
                <w:b/>
                <w:sz w:val="20"/>
                <w:szCs w:val="20"/>
              </w:rPr>
              <w:t>Работа в инновационном режиме</w:t>
            </w:r>
          </w:p>
        </w:tc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</w:p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>полугодовая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>0-8 баллов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60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1</w:t>
            </w: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2 балла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40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2</w:t>
            </w: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1 балл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57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3</w:t>
            </w: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3 балла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27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3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  <w:lang w:eastAsia="en-US"/>
              </w:rPr>
            </w:pPr>
            <w:r w:rsidRPr="001E4481">
              <w:rPr>
                <w:b/>
                <w:sz w:val="20"/>
                <w:szCs w:val="20"/>
              </w:rPr>
              <w:t>Психологическая готовность детей к школе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>полугодовая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>4-5 баллов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27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4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  <w:lang w:eastAsia="en-US"/>
              </w:rPr>
            </w:pPr>
            <w:r w:rsidRPr="001E4481">
              <w:rPr>
                <w:b/>
                <w:sz w:val="20"/>
                <w:szCs w:val="20"/>
              </w:rPr>
              <w:t>Консультационная деятельность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>полугодовая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>5-6 баллов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260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5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  <w:lang w:eastAsia="en-US"/>
              </w:rPr>
            </w:pPr>
            <w:r w:rsidRPr="001E4481">
              <w:rPr>
                <w:b/>
                <w:sz w:val="20"/>
                <w:szCs w:val="20"/>
              </w:rPr>
              <w:t>Работа с родителями</w:t>
            </w:r>
          </w:p>
        </w:tc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>полугодовая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>0-5 баллов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60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1</w:t>
            </w: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1 балл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37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2</w:t>
            </w: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2 балла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180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  <w:lang w:eastAsia="en-US"/>
              </w:rPr>
            </w:pPr>
            <w:r w:rsidRPr="001E4481">
              <w:rPr>
                <w:b/>
                <w:sz w:val="20"/>
                <w:szCs w:val="20"/>
              </w:rPr>
              <w:t>Создание и постоянное обновление развивающей среды</w:t>
            </w:r>
          </w:p>
        </w:tc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>полугодовая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>0-3 баллов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37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1</w:t>
            </w: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1 балл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60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2</w:t>
            </w: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2 балла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600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7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  <w:lang w:eastAsia="en-US"/>
              </w:rPr>
            </w:pPr>
            <w:r w:rsidRPr="001E4481">
              <w:rPr>
                <w:b/>
                <w:sz w:val="20"/>
                <w:szCs w:val="20"/>
              </w:rPr>
              <w:t>Качество ведения документации</w:t>
            </w:r>
          </w:p>
        </w:tc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</w:p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>полугодовая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>0-4 баллов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80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1</w:t>
            </w: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1 балл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60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2</w:t>
            </w: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1 балл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37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3</w:t>
            </w: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2 балла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060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8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  <w:lang w:eastAsia="en-US"/>
              </w:rPr>
            </w:pPr>
            <w:r w:rsidRPr="001E4481">
              <w:rPr>
                <w:b/>
                <w:sz w:val="20"/>
                <w:szCs w:val="20"/>
              </w:rPr>
              <w:t>Результаты коррекционно-развивающей деятельности:</w:t>
            </w:r>
          </w:p>
        </w:tc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</w:p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</w:p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>полугодовая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>0-8 баллов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40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1</w:t>
            </w: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2 балла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80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2</w:t>
            </w: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1 балл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20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3</w:t>
            </w: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2 балла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27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</w:tbl>
    <w:p w:rsidR="001E4481" w:rsidRPr="001E4481" w:rsidRDefault="001E4481" w:rsidP="001E4481">
      <w:pPr>
        <w:jc w:val="center"/>
        <w:rPr>
          <w:sz w:val="20"/>
          <w:szCs w:val="20"/>
        </w:rPr>
      </w:pPr>
    </w:p>
    <w:p w:rsidR="001E4481" w:rsidRPr="001E4481" w:rsidRDefault="001E4481" w:rsidP="001E4481">
      <w:pPr>
        <w:rPr>
          <w:b/>
          <w:sz w:val="20"/>
          <w:szCs w:val="20"/>
        </w:rPr>
      </w:pPr>
      <w:r w:rsidRPr="001E4481">
        <w:rPr>
          <w:b/>
          <w:sz w:val="20"/>
          <w:szCs w:val="20"/>
        </w:rPr>
        <w:t>Члены комиссии</w:t>
      </w:r>
      <w:r>
        <w:rPr>
          <w:b/>
          <w:sz w:val="20"/>
          <w:szCs w:val="20"/>
        </w:rPr>
        <w:t>:</w:t>
      </w:r>
    </w:p>
    <w:p w:rsidR="001E4481" w:rsidRPr="001E4481" w:rsidRDefault="001E4481" w:rsidP="001E4481">
      <w:pPr>
        <w:rPr>
          <w:b/>
          <w:sz w:val="20"/>
          <w:szCs w:val="20"/>
        </w:rPr>
      </w:pPr>
      <w:r w:rsidRPr="001E4481">
        <w:rPr>
          <w:b/>
          <w:sz w:val="20"/>
          <w:szCs w:val="20"/>
        </w:rPr>
        <w:t>Оценочный  лист заполнен___________201_г.          Протокол комиссии  от</w:t>
      </w:r>
      <w:proofErr w:type="gramStart"/>
      <w:r w:rsidRPr="001E4481">
        <w:rPr>
          <w:b/>
          <w:sz w:val="20"/>
          <w:szCs w:val="20"/>
        </w:rPr>
        <w:t xml:space="preserve"> ______ №</w:t>
      </w:r>
      <w:r>
        <w:rPr>
          <w:b/>
          <w:sz w:val="20"/>
          <w:szCs w:val="20"/>
        </w:rPr>
        <w:t>____</w:t>
      </w:r>
      <w:r w:rsidRPr="001E4481">
        <w:rPr>
          <w:b/>
          <w:sz w:val="20"/>
          <w:szCs w:val="20"/>
        </w:rPr>
        <w:t>С</w:t>
      </w:r>
      <w:proofErr w:type="gramEnd"/>
      <w:r w:rsidRPr="001E4481">
        <w:rPr>
          <w:b/>
          <w:sz w:val="20"/>
          <w:szCs w:val="20"/>
        </w:rPr>
        <w:t xml:space="preserve"> оценочным листом ознакомлен _____________(подпись работника)</w:t>
      </w:r>
    </w:p>
    <w:p w:rsidR="001E4481" w:rsidRPr="001E4481" w:rsidRDefault="001E4481" w:rsidP="001E4481">
      <w:pPr>
        <w:jc w:val="right"/>
        <w:rPr>
          <w:sz w:val="20"/>
          <w:szCs w:val="20"/>
        </w:rPr>
      </w:pPr>
      <w:r w:rsidRPr="001E4481">
        <w:rPr>
          <w:sz w:val="20"/>
          <w:szCs w:val="20"/>
        </w:rPr>
        <w:t xml:space="preserve">                                                                                                                 </w:t>
      </w:r>
    </w:p>
    <w:p w:rsidR="001E4481" w:rsidRPr="001E4481" w:rsidRDefault="001E4481" w:rsidP="001E4481">
      <w:pPr>
        <w:jc w:val="right"/>
        <w:rPr>
          <w:b/>
          <w:sz w:val="20"/>
          <w:szCs w:val="20"/>
        </w:rPr>
      </w:pPr>
      <w:r w:rsidRPr="001E4481">
        <w:rPr>
          <w:sz w:val="20"/>
          <w:szCs w:val="20"/>
        </w:rPr>
        <w:br w:type="page"/>
      </w:r>
      <w:r w:rsidRPr="001E4481">
        <w:rPr>
          <w:b/>
          <w:sz w:val="20"/>
          <w:szCs w:val="20"/>
        </w:rPr>
        <w:lastRenderedPageBreak/>
        <w:t>Утверждаю</w:t>
      </w:r>
    </w:p>
    <w:p w:rsidR="001E4481" w:rsidRPr="001E4481" w:rsidRDefault="001E4481" w:rsidP="001E4481">
      <w:pPr>
        <w:jc w:val="right"/>
        <w:rPr>
          <w:b/>
          <w:sz w:val="20"/>
          <w:szCs w:val="20"/>
        </w:rPr>
      </w:pPr>
      <w:r w:rsidRPr="001E4481">
        <w:rPr>
          <w:b/>
          <w:sz w:val="20"/>
          <w:szCs w:val="20"/>
        </w:rPr>
        <w:t>Заведующа</w:t>
      </w:r>
      <w:r>
        <w:rPr>
          <w:b/>
          <w:sz w:val="20"/>
          <w:szCs w:val="20"/>
        </w:rPr>
        <w:t xml:space="preserve">я </w:t>
      </w:r>
      <w:r w:rsidRPr="001E4481">
        <w:rPr>
          <w:b/>
          <w:sz w:val="20"/>
          <w:szCs w:val="20"/>
        </w:rPr>
        <w:t xml:space="preserve"> МБДОУ№</w:t>
      </w:r>
      <w:r>
        <w:rPr>
          <w:b/>
          <w:sz w:val="20"/>
          <w:szCs w:val="20"/>
        </w:rPr>
        <w:t>___</w:t>
      </w:r>
    </w:p>
    <w:p w:rsidR="001E4481" w:rsidRPr="001E4481" w:rsidRDefault="001E4481" w:rsidP="001E4481">
      <w:pPr>
        <w:jc w:val="right"/>
        <w:rPr>
          <w:b/>
          <w:sz w:val="20"/>
          <w:szCs w:val="20"/>
        </w:rPr>
      </w:pPr>
      <w:r w:rsidRPr="001E4481">
        <w:rPr>
          <w:b/>
          <w:sz w:val="20"/>
          <w:szCs w:val="20"/>
        </w:rPr>
        <w:t>_________ дата</w:t>
      </w:r>
    </w:p>
    <w:p w:rsidR="001E4481" w:rsidRPr="001E4481" w:rsidRDefault="001E4481" w:rsidP="001E4481">
      <w:pPr>
        <w:jc w:val="right"/>
        <w:rPr>
          <w:b/>
          <w:sz w:val="20"/>
          <w:szCs w:val="20"/>
        </w:rPr>
      </w:pPr>
      <w:r w:rsidRPr="001E4481">
        <w:rPr>
          <w:b/>
          <w:sz w:val="20"/>
          <w:szCs w:val="20"/>
        </w:rPr>
        <w:t>Оценочный лист</w:t>
      </w:r>
    </w:p>
    <w:p w:rsidR="001E4481" w:rsidRPr="001E4481" w:rsidRDefault="001E4481" w:rsidP="001E4481">
      <w:pPr>
        <w:jc w:val="right"/>
        <w:rPr>
          <w:b/>
          <w:sz w:val="20"/>
          <w:szCs w:val="20"/>
        </w:rPr>
      </w:pPr>
      <w:r w:rsidRPr="001E4481">
        <w:rPr>
          <w:b/>
          <w:sz w:val="20"/>
          <w:szCs w:val="20"/>
        </w:rPr>
        <w:t>_________________________________</w:t>
      </w:r>
    </w:p>
    <w:p w:rsidR="001E4481" w:rsidRPr="001E4481" w:rsidRDefault="001E4481" w:rsidP="001E4481">
      <w:pPr>
        <w:jc w:val="right"/>
        <w:rPr>
          <w:sz w:val="20"/>
          <w:szCs w:val="20"/>
        </w:rPr>
      </w:pPr>
      <w:r w:rsidRPr="001E4481">
        <w:rPr>
          <w:sz w:val="20"/>
          <w:szCs w:val="20"/>
        </w:rPr>
        <w:t>(</w:t>
      </w:r>
      <w:r w:rsidRPr="001E4481">
        <w:rPr>
          <w:i/>
          <w:sz w:val="20"/>
          <w:szCs w:val="20"/>
        </w:rPr>
        <w:t>ФИО работника</w:t>
      </w:r>
      <w:r w:rsidRPr="001E4481">
        <w:rPr>
          <w:sz w:val="20"/>
          <w:szCs w:val="20"/>
        </w:rPr>
        <w:t>)</w:t>
      </w:r>
    </w:p>
    <w:p w:rsidR="001E4481" w:rsidRPr="001E4481" w:rsidRDefault="001E4481" w:rsidP="001E4481">
      <w:pPr>
        <w:jc w:val="right"/>
        <w:rPr>
          <w:sz w:val="20"/>
          <w:szCs w:val="20"/>
        </w:rPr>
      </w:pPr>
      <w:r w:rsidRPr="001E4481">
        <w:rPr>
          <w:b/>
          <w:sz w:val="20"/>
          <w:szCs w:val="20"/>
        </w:rPr>
        <w:t>Музыкальный руководитель</w:t>
      </w:r>
    </w:p>
    <w:tbl>
      <w:tblPr>
        <w:tblW w:w="15375" w:type="dxa"/>
        <w:tblInd w:w="-453" w:type="dxa"/>
        <w:tblLayout w:type="fixed"/>
        <w:tblLook w:val="04A0"/>
      </w:tblPr>
      <w:tblGrid>
        <w:gridCol w:w="562"/>
        <w:gridCol w:w="2723"/>
        <w:gridCol w:w="1530"/>
        <w:gridCol w:w="1344"/>
        <w:gridCol w:w="2135"/>
        <w:gridCol w:w="3448"/>
        <w:gridCol w:w="1642"/>
        <w:gridCol w:w="1991"/>
      </w:tblGrid>
      <w:tr w:rsidR="001E4481" w:rsidRPr="001E4481" w:rsidTr="001E4481">
        <w:trPr>
          <w:trHeight w:val="1634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№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Показатели оценки эффективности деятельности  работника</w:t>
            </w:r>
          </w:p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основного персонала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Периодичность оценки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ind w:left="-108" w:right="-108" w:firstLine="108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Диапазон  значений/ максимальное количество баллов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 xml:space="preserve">Сведения о выполнении показателей за истекший период </w:t>
            </w:r>
            <w:r w:rsidRPr="001E4481">
              <w:rPr>
                <w:b/>
                <w:sz w:val="20"/>
                <w:szCs w:val="20"/>
              </w:rPr>
              <w:t>(заполняется работником)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ind w:left="-108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Подтверждение  сведений  в протоколе мониторинга профессиональной деятельности работника</w:t>
            </w:r>
          </w:p>
          <w:p w:rsidR="001E4481" w:rsidRPr="001E4481" w:rsidRDefault="001E4481" w:rsidP="001E4481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 xml:space="preserve">(заполняется администрацией или руководителем </w:t>
            </w:r>
            <w:proofErr w:type="gramStart"/>
            <w:r w:rsidRPr="001E4481">
              <w:rPr>
                <w:b/>
                <w:sz w:val="20"/>
                <w:szCs w:val="20"/>
              </w:rPr>
              <w:t>профильного</w:t>
            </w:r>
            <w:proofErr w:type="gramEnd"/>
            <w:r w:rsidRPr="001E448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1E4481">
              <w:rPr>
                <w:b/>
                <w:sz w:val="20"/>
                <w:szCs w:val="20"/>
              </w:rPr>
              <w:t>методоъединения</w:t>
            </w:r>
            <w:proofErr w:type="spellEnd"/>
            <w:r w:rsidRPr="001E4481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 xml:space="preserve">Оценочный балл </w:t>
            </w:r>
            <w:r w:rsidRPr="001E4481">
              <w:rPr>
                <w:b/>
                <w:sz w:val="20"/>
                <w:szCs w:val="20"/>
              </w:rPr>
              <w:t>(заполняется комиссией)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 xml:space="preserve">Обоснование </w:t>
            </w:r>
            <w:r w:rsidRPr="001E4481">
              <w:rPr>
                <w:b/>
                <w:sz w:val="20"/>
                <w:szCs w:val="20"/>
              </w:rPr>
              <w:t>(заполняется комиссией в случае снижения  оценочных баллов)</w:t>
            </w:r>
          </w:p>
        </w:tc>
      </w:tr>
      <w:tr w:rsidR="001E4481" w:rsidRPr="001E4481" w:rsidTr="001E4481">
        <w:trPr>
          <w:trHeight w:val="259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1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3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4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5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6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7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8</w:t>
            </w:r>
          </w:p>
        </w:tc>
      </w:tr>
      <w:tr w:rsidR="001E4481" w:rsidRPr="001E4481" w:rsidTr="001E4481">
        <w:trPr>
          <w:trHeight w:val="560"/>
        </w:trPr>
        <w:tc>
          <w:tcPr>
            <w:tcW w:w="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1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  <w:lang w:eastAsia="en-US"/>
              </w:rPr>
            </w:pPr>
            <w:r w:rsidRPr="001E4481">
              <w:rPr>
                <w:b/>
                <w:sz w:val="20"/>
                <w:szCs w:val="20"/>
              </w:rPr>
              <w:t>Профессиональный рост педагога</w:t>
            </w:r>
          </w:p>
        </w:tc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>полугодовая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>0-16 баллов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60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1</w:t>
            </w: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2 балла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60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2</w:t>
            </w: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3 балла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40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3</w:t>
            </w: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8 баллов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60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4</w:t>
            </w: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3 балла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520"/>
        </w:trPr>
        <w:tc>
          <w:tcPr>
            <w:tcW w:w="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2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  <w:lang w:eastAsia="en-US"/>
              </w:rPr>
            </w:pPr>
            <w:r w:rsidRPr="001E4481">
              <w:rPr>
                <w:b/>
                <w:sz w:val="20"/>
                <w:szCs w:val="20"/>
              </w:rPr>
              <w:t>Работа в инновационном режиме</w:t>
            </w:r>
          </w:p>
        </w:tc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>полугодовая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>0-8 баллов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300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1</w:t>
            </w: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2 балла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40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2</w:t>
            </w: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1 балл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57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3</w:t>
            </w: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3 балла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2160"/>
        </w:trPr>
        <w:tc>
          <w:tcPr>
            <w:tcW w:w="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3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ind w:left="142"/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>За личное участие и подготовку детей – победителей и призеров</w:t>
            </w:r>
          </w:p>
          <w:p w:rsidR="001E4481" w:rsidRPr="001E4481" w:rsidRDefault="001E4481" w:rsidP="001E4481">
            <w:pPr>
              <w:rPr>
                <w:b/>
                <w:sz w:val="20"/>
                <w:szCs w:val="20"/>
                <w:lang w:eastAsia="en-US"/>
              </w:rPr>
            </w:pPr>
            <w:r w:rsidRPr="001E4481">
              <w:rPr>
                <w:b/>
                <w:sz w:val="20"/>
                <w:szCs w:val="20"/>
              </w:rPr>
              <w:t>конкурсов, выставок, фестивалей, спортивных мероприятий</w:t>
            </w:r>
          </w:p>
        </w:tc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>полугодовая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>0 -7 баллов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40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1</w:t>
            </w: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4 балла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60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2</w:t>
            </w: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3 балла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260"/>
        </w:trPr>
        <w:tc>
          <w:tcPr>
            <w:tcW w:w="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4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  <w:lang w:eastAsia="en-US"/>
              </w:rPr>
            </w:pPr>
            <w:r w:rsidRPr="001E4481">
              <w:rPr>
                <w:b/>
                <w:sz w:val="20"/>
                <w:szCs w:val="20"/>
              </w:rPr>
              <w:t>Работа с родителями</w:t>
            </w:r>
          </w:p>
        </w:tc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>полугодовая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>0-4 баллов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60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1</w:t>
            </w: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3 балла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40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2</w:t>
            </w: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1 балл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820"/>
        </w:trPr>
        <w:tc>
          <w:tcPr>
            <w:tcW w:w="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5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  <w:lang w:eastAsia="en-US"/>
              </w:rPr>
            </w:pPr>
            <w:r w:rsidRPr="001E4481">
              <w:rPr>
                <w:b/>
                <w:sz w:val="20"/>
                <w:szCs w:val="20"/>
              </w:rPr>
              <w:t>Создание и постоянное обновление развивающей среды</w:t>
            </w:r>
          </w:p>
        </w:tc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>полугодовая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>0-3 баллов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60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1</w:t>
            </w: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1 балл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37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2</w:t>
            </w: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2 балла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520"/>
        </w:trPr>
        <w:tc>
          <w:tcPr>
            <w:tcW w:w="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6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  <w:lang w:eastAsia="en-US"/>
              </w:rPr>
            </w:pPr>
            <w:r w:rsidRPr="001E4481">
              <w:rPr>
                <w:b/>
                <w:sz w:val="20"/>
                <w:szCs w:val="20"/>
              </w:rPr>
              <w:t>Качество ведения документации</w:t>
            </w:r>
          </w:p>
        </w:tc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>полугодовая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>0-3 баллов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40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1</w:t>
            </w: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1 балл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80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2</w:t>
            </w: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1 балл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20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3</w:t>
            </w: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1 балл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100"/>
        </w:trPr>
        <w:tc>
          <w:tcPr>
            <w:tcW w:w="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7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  <w:lang w:eastAsia="en-US"/>
              </w:rPr>
            </w:pPr>
            <w:r w:rsidRPr="001E4481">
              <w:rPr>
                <w:b/>
                <w:sz w:val="20"/>
                <w:szCs w:val="20"/>
              </w:rPr>
              <w:t>Результаты коррекционно-развивающей деятельности:</w:t>
            </w:r>
          </w:p>
        </w:tc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>полугодовая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>0-4 баллов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40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1</w:t>
            </w: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2 балла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57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2</w:t>
            </w: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1 балл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278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</w:tbl>
    <w:p w:rsidR="001E4481" w:rsidRPr="001E4481" w:rsidRDefault="001E4481" w:rsidP="001E4481">
      <w:pPr>
        <w:jc w:val="center"/>
        <w:rPr>
          <w:sz w:val="20"/>
          <w:szCs w:val="20"/>
        </w:rPr>
      </w:pPr>
    </w:p>
    <w:p w:rsidR="001E4481" w:rsidRPr="001E4481" w:rsidRDefault="001E4481" w:rsidP="001E4481">
      <w:pPr>
        <w:rPr>
          <w:b/>
          <w:sz w:val="20"/>
          <w:szCs w:val="20"/>
        </w:rPr>
      </w:pPr>
      <w:r w:rsidRPr="001E4481">
        <w:rPr>
          <w:b/>
          <w:sz w:val="20"/>
          <w:szCs w:val="20"/>
        </w:rPr>
        <w:t>Члены комиссии</w:t>
      </w:r>
      <w:r>
        <w:rPr>
          <w:b/>
          <w:sz w:val="20"/>
          <w:szCs w:val="20"/>
        </w:rPr>
        <w:t>:</w:t>
      </w:r>
    </w:p>
    <w:p w:rsidR="001E4481" w:rsidRPr="001E4481" w:rsidRDefault="001E4481" w:rsidP="001E4481">
      <w:pPr>
        <w:rPr>
          <w:b/>
          <w:sz w:val="20"/>
          <w:szCs w:val="20"/>
        </w:rPr>
      </w:pPr>
      <w:r w:rsidRPr="001E4481">
        <w:rPr>
          <w:b/>
          <w:sz w:val="20"/>
          <w:szCs w:val="20"/>
        </w:rPr>
        <w:t>Оценочный  лист заполнен___________201_г.          Протокол комиссии  от</w:t>
      </w:r>
      <w:proofErr w:type="gramStart"/>
      <w:r w:rsidRPr="001E4481">
        <w:rPr>
          <w:b/>
          <w:sz w:val="20"/>
          <w:szCs w:val="20"/>
        </w:rPr>
        <w:t xml:space="preserve"> ______ №</w:t>
      </w:r>
      <w:r>
        <w:rPr>
          <w:b/>
          <w:sz w:val="20"/>
          <w:szCs w:val="20"/>
        </w:rPr>
        <w:t>____</w:t>
      </w:r>
      <w:r w:rsidRPr="001E4481">
        <w:rPr>
          <w:b/>
          <w:sz w:val="20"/>
          <w:szCs w:val="20"/>
        </w:rPr>
        <w:t>С</w:t>
      </w:r>
      <w:proofErr w:type="gramEnd"/>
      <w:r w:rsidRPr="001E4481">
        <w:rPr>
          <w:b/>
          <w:sz w:val="20"/>
          <w:szCs w:val="20"/>
        </w:rPr>
        <w:t xml:space="preserve"> оценочным листом ознакомлен _____________(подпись работника)</w:t>
      </w:r>
    </w:p>
    <w:p w:rsidR="001E4481" w:rsidRPr="001E4481" w:rsidRDefault="001E4481" w:rsidP="001E4481">
      <w:pPr>
        <w:jc w:val="right"/>
        <w:rPr>
          <w:b/>
          <w:sz w:val="20"/>
          <w:szCs w:val="20"/>
        </w:rPr>
      </w:pPr>
      <w:r w:rsidRPr="001E4481">
        <w:rPr>
          <w:b/>
          <w:sz w:val="20"/>
          <w:szCs w:val="20"/>
        </w:rPr>
        <w:t xml:space="preserve">                                                                                                           </w:t>
      </w:r>
    </w:p>
    <w:p w:rsidR="001E4481" w:rsidRPr="001E4481" w:rsidRDefault="001E4481" w:rsidP="001E4481">
      <w:pPr>
        <w:jc w:val="right"/>
        <w:rPr>
          <w:b/>
          <w:sz w:val="20"/>
          <w:szCs w:val="20"/>
        </w:rPr>
      </w:pPr>
      <w:r w:rsidRPr="001E4481">
        <w:rPr>
          <w:b/>
          <w:sz w:val="20"/>
          <w:szCs w:val="20"/>
        </w:rPr>
        <w:br w:type="page"/>
      </w:r>
      <w:r w:rsidRPr="001E4481">
        <w:rPr>
          <w:b/>
          <w:sz w:val="20"/>
          <w:szCs w:val="20"/>
        </w:rPr>
        <w:lastRenderedPageBreak/>
        <w:t>Утверждаю</w:t>
      </w:r>
    </w:p>
    <w:p w:rsidR="001E4481" w:rsidRPr="001E4481" w:rsidRDefault="001E4481" w:rsidP="001E4481">
      <w:pPr>
        <w:jc w:val="right"/>
        <w:rPr>
          <w:b/>
          <w:sz w:val="20"/>
          <w:szCs w:val="20"/>
        </w:rPr>
      </w:pPr>
      <w:r w:rsidRPr="001E4481">
        <w:rPr>
          <w:b/>
          <w:sz w:val="20"/>
          <w:szCs w:val="20"/>
        </w:rPr>
        <w:t xml:space="preserve">Заведующая МБДОУ№ </w:t>
      </w:r>
      <w:r>
        <w:rPr>
          <w:b/>
          <w:sz w:val="20"/>
          <w:szCs w:val="20"/>
        </w:rPr>
        <w:t>____</w:t>
      </w:r>
    </w:p>
    <w:p w:rsidR="001E4481" w:rsidRPr="001E4481" w:rsidRDefault="001E4481" w:rsidP="001E4481">
      <w:pPr>
        <w:jc w:val="right"/>
        <w:rPr>
          <w:b/>
          <w:sz w:val="20"/>
          <w:szCs w:val="20"/>
        </w:rPr>
      </w:pPr>
      <w:r w:rsidRPr="001E4481">
        <w:rPr>
          <w:b/>
          <w:sz w:val="20"/>
          <w:szCs w:val="20"/>
        </w:rPr>
        <w:t>_________ дата</w:t>
      </w:r>
    </w:p>
    <w:p w:rsidR="001E4481" w:rsidRPr="001E4481" w:rsidRDefault="001E4481" w:rsidP="001E4481">
      <w:pPr>
        <w:jc w:val="right"/>
        <w:rPr>
          <w:b/>
          <w:sz w:val="20"/>
          <w:szCs w:val="20"/>
        </w:rPr>
      </w:pPr>
      <w:r w:rsidRPr="001E4481">
        <w:rPr>
          <w:b/>
          <w:sz w:val="20"/>
          <w:szCs w:val="20"/>
        </w:rPr>
        <w:t>Оценочный лист</w:t>
      </w:r>
    </w:p>
    <w:p w:rsidR="001E4481" w:rsidRPr="001E4481" w:rsidRDefault="001E4481" w:rsidP="001E4481">
      <w:pPr>
        <w:jc w:val="right"/>
        <w:rPr>
          <w:b/>
          <w:sz w:val="20"/>
          <w:szCs w:val="20"/>
        </w:rPr>
      </w:pPr>
      <w:r w:rsidRPr="001E4481">
        <w:rPr>
          <w:b/>
          <w:sz w:val="20"/>
          <w:szCs w:val="20"/>
        </w:rPr>
        <w:t>_________________________________</w:t>
      </w:r>
    </w:p>
    <w:p w:rsidR="001E4481" w:rsidRPr="001E4481" w:rsidRDefault="001E4481" w:rsidP="001E4481">
      <w:pPr>
        <w:jc w:val="right"/>
        <w:rPr>
          <w:b/>
          <w:sz w:val="20"/>
          <w:szCs w:val="20"/>
        </w:rPr>
      </w:pPr>
      <w:r w:rsidRPr="001E4481">
        <w:rPr>
          <w:i/>
          <w:sz w:val="20"/>
          <w:szCs w:val="20"/>
        </w:rPr>
        <w:t>(ФИО работника</w:t>
      </w:r>
      <w:r w:rsidRPr="001E4481">
        <w:rPr>
          <w:b/>
          <w:sz w:val="20"/>
          <w:szCs w:val="20"/>
        </w:rPr>
        <w:t>)</w:t>
      </w:r>
    </w:p>
    <w:p w:rsidR="001E4481" w:rsidRPr="001E4481" w:rsidRDefault="001E4481" w:rsidP="001E4481">
      <w:pPr>
        <w:jc w:val="right"/>
        <w:rPr>
          <w:sz w:val="20"/>
          <w:szCs w:val="20"/>
        </w:rPr>
      </w:pPr>
      <w:r w:rsidRPr="001E4481">
        <w:rPr>
          <w:b/>
          <w:sz w:val="20"/>
          <w:szCs w:val="20"/>
        </w:rPr>
        <w:t>Инструктор по физкультуре</w:t>
      </w:r>
    </w:p>
    <w:p w:rsidR="001E4481" w:rsidRPr="001E4481" w:rsidRDefault="001E4481" w:rsidP="001E4481">
      <w:pPr>
        <w:jc w:val="center"/>
        <w:rPr>
          <w:sz w:val="20"/>
          <w:szCs w:val="20"/>
        </w:rPr>
      </w:pPr>
    </w:p>
    <w:tbl>
      <w:tblPr>
        <w:tblW w:w="15375" w:type="dxa"/>
        <w:tblInd w:w="-453" w:type="dxa"/>
        <w:tblLayout w:type="fixed"/>
        <w:tblLook w:val="04A0"/>
      </w:tblPr>
      <w:tblGrid>
        <w:gridCol w:w="562"/>
        <w:gridCol w:w="2723"/>
        <w:gridCol w:w="1672"/>
        <w:gridCol w:w="1417"/>
        <w:gridCol w:w="1920"/>
        <w:gridCol w:w="3448"/>
        <w:gridCol w:w="1642"/>
        <w:gridCol w:w="1991"/>
      </w:tblGrid>
      <w:tr w:rsidR="001E4481" w:rsidRPr="001E4481" w:rsidTr="001E4481">
        <w:trPr>
          <w:trHeight w:val="1552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№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Показатели оценки эффективности деятельности  работника</w:t>
            </w:r>
          </w:p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основного персонала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Периодичность оценки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ind w:left="-108" w:right="-108" w:firstLine="108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Диапазон  значений/ максимальное количество баллов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 xml:space="preserve">Сведения о выполнении показателей за истекший период </w:t>
            </w:r>
            <w:r w:rsidRPr="001E4481">
              <w:rPr>
                <w:b/>
                <w:sz w:val="20"/>
                <w:szCs w:val="20"/>
              </w:rPr>
              <w:t>(заполняется работником)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ind w:left="-108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Подтверждение  сведений  в протоколе мониторинга профессиональной деятельности работника</w:t>
            </w:r>
          </w:p>
          <w:p w:rsidR="001E4481" w:rsidRPr="001E4481" w:rsidRDefault="001E4481" w:rsidP="001E4481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 xml:space="preserve">(заполняется администрацией или руководителем </w:t>
            </w:r>
            <w:proofErr w:type="gramStart"/>
            <w:r w:rsidRPr="001E4481">
              <w:rPr>
                <w:b/>
                <w:sz w:val="20"/>
                <w:szCs w:val="20"/>
              </w:rPr>
              <w:t>профильного</w:t>
            </w:r>
            <w:proofErr w:type="gramEnd"/>
            <w:r w:rsidRPr="001E448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1E4481">
              <w:rPr>
                <w:b/>
                <w:sz w:val="20"/>
                <w:szCs w:val="20"/>
              </w:rPr>
              <w:t>методоъединения</w:t>
            </w:r>
            <w:proofErr w:type="spellEnd"/>
            <w:r w:rsidRPr="001E4481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 xml:space="preserve">Оценочный балл </w:t>
            </w:r>
            <w:r w:rsidRPr="001E4481">
              <w:rPr>
                <w:b/>
                <w:sz w:val="20"/>
                <w:szCs w:val="20"/>
              </w:rPr>
              <w:t>(заполняется комиссией)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 xml:space="preserve">Обоснование </w:t>
            </w:r>
            <w:r w:rsidRPr="001E4481">
              <w:rPr>
                <w:b/>
                <w:sz w:val="20"/>
                <w:szCs w:val="20"/>
              </w:rPr>
              <w:t>(заполняется комиссией в случае снижения  оценочных баллов)</w:t>
            </w:r>
          </w:p>
        </w:tc>
      </w:tr>
      <w:tr w:rsidR="001E4481" w:rsidRPr="001E4481" w:rsidTr="001E4481">
        <w:trPr>
          <w:trHeight w:val="259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1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2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4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5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6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7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8</w:t>
            </w:r>
          </w:p>
        </w:tc>
      </w:tr>
      <w:tr w:rsidR="001E4481" w:rsidRPr="001E4481" w:rsidTr="001E4481">
        <w:trPr>
          <w:trHeight w:val="520"/>
        </w:trPr>
        <w:tc>
          <w:tcPr>
            <w:tcW w:w="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1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  <w:lang w:eastAsia="en-US"/>
              </w:rPr>
            </w:pPr>
            <w:r w:rsidRPr="001E4481">
              <w:rPr>
                <w:sz w:val="20"/>
                <w:szCs w:val="20"/>
              </w:rPr>
              <w:t>Профессиональный рост педагога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полугодовая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0-16 баллов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40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60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60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37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560"/>
        </w:trPr>
        <w:tc>
          <w:tcPr>
            <w:tcW w:w="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2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  <w:lang w:eastAsia="en-US"/>
              </w:rPr>
            </w:pPr>
            <w:r w:rsidRPr="001E4481">
              <w:rPr>
                <w:sz w:val="20"/>
                <w:szCs w:val="20"/>
              </w:rPr>
              <w:t>Работа в инновационном режиме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полугодовая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0-8 баллов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260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40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57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560"/>
        </w:trPr>
        <w:tc>
          <w:tcPr>
            <w:tcW w:w="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3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  <w:lang w:eastAsia="en-US"/>
              </w:rPr>
            </w:pPr>
            <w:r w:rsidRPr="001E4481">
              <w:rPr>
                <w:sz w:val="20"/>
                <w:szCs w:val="20"/>
              </w:rPr>
              <w:t>Охрана жизни и здоровья детей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полугодовая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0-5 баллов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80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20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260"/>
        </w:trPr>
        <w:tc>
          <w:tcPr>
            <w:tcW w:w="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4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  <w:lang w:eastAsia="en-US"/>
              </w:rPr>
            </w:pPr>
            <w:r w:rsidRPr="001E4481">
              <w:rPr>
                <w:sz w:val="20"/>
                <w:szCs w:val="20"/>
              </w:rPr>
              <w:t>Работа с родителями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полугодовая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0-4 баллов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37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60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780"/>
        </w:trPr>
        <w:tc>
          <w:tcPr>
            <w:tcW w:w="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5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  <w:lang w:eastAsia="en-US"/>
              </w:rPr>
            </w:pPr>
            <w:r w:rsidRPr="001E4481">
              <w:rPr>
                <w:sz w:val="20"/>
                <w:szCs w:val="20"/>
              </w:rPr>
              <w:t>Создание и постоянное обновление развивающей среды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полугодовая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0-3 баллов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40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57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560"/>
        </w:trPr>
        <w:tc>
          <w:tcPr>
            <w:tcW w:w="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6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  <w:lang w:eastAsia="en-US"/>
              </w:rPr>
            </w:pPr>
            <w:r w:rsidRPr="001E4481">
              <w:rPr>
                <w:sz w:val="20"/>
                <w:szCs w:val="20"/>
              </w:rPr>
              <w:t>Качество ведения документации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полугодовая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0-4 баллов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40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40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60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020"/>
        </w:trPr>
        <w:tc>
          <w:tcPr>
            <w:tcW w:w="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7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  <w:lang w:eastAsia="en-US"/>
              </w:rPr>
            </w:pPr>
            <w:r w:rsidRPr="001E4481">
              <w:rPr>
                <w:sz w:val="20"/>
                <w:szCs w:val="20"/>
              </w:rPr>
              <w:t>Результаты коррекционно-развивающей деятельности: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полугодовая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0-5 баллов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60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60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278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ИТОГО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</w:tbl>
    <w:p w:rsidR="001E4481" w:rsidRPr="001E4481" w:rsidRDefault="001E4481" w:rsidP="001E4481">
      <w:pPr>
        <w:jc w:val="center"/>
        <w:rPr>
          <w:sz w:val="20"/>
          <w:szCs w:val="20"/>
        </w:rPr>
      </w:pPr>
    </w:p>
    <w:p w:rsidR="001E4481" w:rsidRPr="001E4481" w:rsidRDefault="001E4481" w:rsidP="001E4481">
      <w:pPr>
        <w:rPr>
          <w:b/>
          <w:sz w:val="20"/>
          <w:szCs w:val="20"/>
        </w:rPr>
      </w:pPr>
      <w:r w:rsidRPr="001E4481">
        <w:rPr>
          <w:b/>
          <w:sz w:val="20"/>
          <w:szCs w:val="20"/>
        </w:rPr>
        <w:t>Члены комиссии</w:t>
      </w:r>
      <w:r>
        <w:rPr>
          <w:b/>
          <w:sz w:val="20"/>
          <w:szCs w:val="20"/>
        </w:rPr>
        <w:t>:</w:t>
      </w:r>
    </w:p>
    <w:p w:rsidR="001E4481" w:rsidRPr="001E4481" w:rsidRDefault="001E4481" w:rsidP="001E4481">
      <w:pPr>
        <w:jc w:val="center"/>
        <w:rPr>
          <w:b/>
          <w:sz w:val="20"/>
          <w:szCs w:val="20"/>
        </w:rPr>
      </w:pPr>
    </w:p>
    <w:p w:rsidR="001E4481" w:rsidRPr="001E4481" w:rsidRDefault="001E4481" w:rsidP="001E4481">
      <w:pPr>
        <w:rPr>
          <w:b/>
          <w:sz w:val="20"/>
          <w:szCs w:val="20"/>
        </w:rPr>
      </w:pPr>
      <w:r w:rsidRPr="001E4481">
        <w:rPr>
          <w:b/>
          <w:sz w:val="20"/>
          <w:szCs w:val="20"/>
        </w:rPr>
        <w:t>Оценочный  лист заполнен___________201_г.          Протокол комиссии  от</w:t>
      </w:r>
      <w:proofErr w:type="gramStart"/>
      <w:r w:rsidRPr="001E4481">
        <w:rPr>
          <w:b/>
          <w:sz w:val="20"/>
          <w:szCs w:val="20"/>
        </w:rPr>
        <w:t xml:space="preserve"> ______ №</w:t>
      </w:r>
      <w:r>
        <w:rPr>
          <w:b/>
          <w:sz w:val="20"/>
          <w:szCs w:val="20"/>
        </w:rPr>
        <w:t>___</w:t>
      </w:r>
      <w:r w:rsidRPr="001E4481">
        <w:rPr>
          <w:b/>
          <w:sz w:val="20"/>
          <w:szCs w:val="20"/>
        </w:rPr>
        <w:t>С</w:t>
      </w:r>
      <w:proofErr w:type="gramEnd"/>
      <w:r w:rsidRPr="001E4481">
        <w:rPr>
          <w:b/>
          <w:sz w:val="20"/>
          <w:szCs w:val="20"/>
        </w:rPr>
        <w:t xml:space="preserve"> оценочным листом ознакомлен _____________(подпись работника)</w:t>
      </w:r>
    </w:p>
    <w:p w:rsidR="001E4481" w:rsidRPr="001E4481" w:rsidRDefault="001E4481" w:rsidP="001E4481">
      <w:pPr>
        <w:jc w:val="right"/>
        <w:rPr>
          <w:b/>
          <w:sz w:val="20"/>
          <w:szCs w:val="20"/>
        </w:rPr>
      </w:pPr>
      <w:r w:rsidRPr="001E4481">
        <w:rPr>
          <w:b/>
          <w:sz w:val="20"/>
          <w:szCs w:val="20"/>
        </w:rPr>
        <w:br w:type="page"/>
      </w:r>
      <w:r w:rsidRPr="001E4481">
        <w:rPr>
          <w:b/>
          <w:sz w:val="20"/>
          <w:szCs w:val="20"/>
        </w:rPr>
        <w:lastRenderedPageBreak/>
        <w:t>Утверждаю</w:t>
      </w:r>
    </w:p>
    <w:p w:rsidR="001E4481" w:rsidRPr="001E4481" w:rsidRDefault="001E4481" w:rsidP="001E4481">
      <w:pPr>
        <w:jc w:val="right"/>
        <w:rPr>
          <w:b/>
          <w:sz w:val="20"/>
          <w:szCs w:val="20"/>
        </w:rPr>
      </w:pPr>
      <w:r w:rsidRPr="001E4481">
        <w:rPr>
          <w:b/>
          <w:sz w:val="20"/>
          <w:szCs w:val="20"/>
        </w:rPr>
        <w:t xml:space="preserve">Заведующая МБДОУ№ </w:t>
      </w:r>
      <w:r>
        <w:rPr>
          <w:b/>
          <w:sz w:val="20"/>
          <w:szCs w:val="20"/>
        </w:rPr>
        <w:t>___</w:t>
      </w:r>
    </w:p>
    <w:p w:rsidR="001E4481" w:rsidRPr="001E4481" w:rsidRDefault="001E4481" w:rsidP="001E4481">
      <w:pPr>
        <w:jc w:val="right"/>
        <w:rPr>
          <w:b/>
          <w:sz w:val="20"/>
          <w:szCs w:val="20"/>
        </w:rPr>
      </w:pPr>
      <w:r w:rsidRPr="001E4481">
        <w:rPr>
          <w:b/>
          <w:sz w:val="20"/>
          <w:szCs w:val="20"/>
        </w:rPr>
        <w:t>_________ дата</w:t>
      </w:r>
    </w:p>
    <w:p w:rsidR="001E4481" w:rsidRPr="001E4481" w:rsidRDefault="001E4481" w:rsidP="001E4481">
      <w:pPr>
        <w:jc w:val="right"/>
        <w:rPr>
          <w:b/>
          <w:sz w:val="20"/>
          <w:szCs w:val="20"/>
        </w:rPr>
      </w:pPr>
      <w:r w:rsidRPr="001E4481">
        <w:rPr>
          <w:b/>
          <w:sz w:val="20"/>
          <w:szCs w:val="20"/>
        </w:rPr>
        <w:t>Оценочный лист</w:t>
      </w:r>
    </w:p>
    <w:p w:rsidR="001E4481" w:rsidRPr="001E4481" w:rsidRDefault="001E4481" w:rsidP="001E4481">
      <w:pPr>
        <w:jc w:val="right"/>
        <w:rPr>
          <w:sz w:val="20"/>
          <w:szCs w:val="20"/>
        </w:rPr>
      </w:pPr>
      <w:r w:rsidRPr="001E4481">
        <w:rPr>
          <w:b/>
          <w:sz w:val="20"/>
          <w:szCs w:val="20"/>
        </w:rPr>
        <w:t>________________________________</w:t>
      </w:r>
      <w:r w:rsidRPr="001E4481">
        <w:rPr>
          <w:sz w:val="20"/>
          <w:szCs w:val="20"/>
        </w:rPr>
        <w:t>_</w:t>
      </w:r>
    </w:p>
    <w:p w:rsidR="001E4481" w:rsidRPr="001E4481" w:rsidRDefault="001E4481" w:rsidP="001E4481">
      <w:pPr>
        <w:jc w:val="right"/>
        <w:rPr>
          <w:i/>
          <w:sz w:val="20"/>
          <w:szCs w:val="20"/>
        </w:rPr>
      </w:pPr>
      <w:r w:rsidRPr="001E4481">
        <w:rPr>
          <w:i/>
          <w:sz w:val="20"/>
          <w:szCs w:val="20"/>
        </w:rPr>
        <w:t>(ФИО работника, должность)</w:t>
      </w:r>
    </w:p>
    <w:p w:rsidR="001E4481" w:rsidRPr="001E4481" w:rsidRDefault="001E4481" w:rsidP="001E4481">
      <w:pPr>
        <w:jc w:val="right"/>
        <w:rPr>
          <w:b/>
          <w:sz w:val="20"/>
          <w:szCs w:val="20"/>
        </w:rPr>
      </w:pPr>
      <w:r w:rsidRPr="001E4481">
        <w:rPr>
          <w:b/>
          <w:sz w:val="20"/>
          <w:szCs w:val="20"/>
        </w:rPr>
        <w:t>Учитель-логопед</w:t>
      </w:r>
    </w:p>
    <w:tbl>
      <w:tblPr>
        <w:tblW w:w="15870" w:type="dxa"/>
        <w:tblInd w:w="-453" w:type="dxa"/>
        <w:tblLayout w:type="fixed"/>
        <w:tblLook w:val="04A0"/>
      </w:tblPr>
      <w:tblGrid>
        <w:gridCol w:w="561"/>
        <w:gridCol w:w="3402"/>
        <w:gridCol w:w="1560"/>
        <w:gridCol w:w="1417"/>
        <w:gridCol w:w="1843"/>
        <w:gridCol w:w="2958"/>
        <w:gridCol w:w="1642"/>
        <w:gridCol w:w="2487"/>
      </w:tblGrid>
      <w:tr w:rsidR="001E4481" w:rsidRPr="001E4481" w:rsidTr="001E4481">
        <w:trPr>
          <w:trHeight w:val="191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№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Показатели оценки эффективности деятельности  работника</w:t>
            </w:r>
          </w:p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основного персонала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Периодичность оценки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ind w:left="-108" w:right="-108" w:firstLine="108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Диапазон  значений/ максимальное количество баллов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 xml:space="preserve">Сведения о выполнении показателей за истекший период </w:t>
            </w:r>
            <w:r w:rsidRPr="001E4481">
              <w:rPr>
                <w:b/>
                <w:sz w:val="20"/>
                <w:szCs w:val="20"/>
              </w:rPr>
              <w:t>(заполняется работником)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ind w:left="-108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Подтверждение  сведений  в протоколе мониторинга профессиональной деятельности работника</w:t>
            </w:r>
          </w:p>
          <w:p w:rsidR="001E4481" w:rsidRPr="001E4481" w:rsidRDefault="001E4481" w:rsidP="001E4481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 xml:space="preserve">(заполняется администрацией или руководителем </w:t>
            </w:r>
            <w:proofErr w:type="gramStart"/>
            <w:r w:rsidRPr="001E4481">
              <w:rPr>
                <w:b/>
                <w:sz w:val="20"/>
                <w:szCs w:val="20"/>
              </w:rPr>
              <w:t>профильного</w:t>
            </w:r>
            <w:proofErr w:type="gramEnd"/>
            <w:r w:rsidRPr="001E448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1E4481">
              <w:rPr>
                <w:b/>
                <w:sz w:val="20"/>
                <w:szCs w:val="20"/>
              </w:rPr>
              <w:t>методоъединения</w:t>
            </w:r>
            <w:proofErr w:type="spellEnd"/>
            <w:r w:rsidRPr="001E4481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 xml:space="preserve">Оценочный балл </w:t>
            </w:r>
            <w:r w:rsidRPr="001E4481">
              <w:rPr>
                <w:b/>
                <w:sz w:val="20"/>
                <w:szCs w:val="20"/>
              </w:rPr>
              <w:t>(заполняется комиссией)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 xml:space="preserve">Обоснование </w:t>
            </w:r>
            <w:r w:rsidRPr="001E4481">
              <w:rPr>
                <w:b/>
                <w:sz w:val="20"/>
                <w:szCs w:val="20"/>
              </w:rPr>
              <w:t>(заполняется комиссией в случае снижения  оценочных баллов)</w:t>
            </w:r>
          </w:p>
        </w:tc>
      </w:tr>
      <w:tr w:rsidR="001E4481" w:rsidRPr="001E4481" w:rsidTr="001E4481">
        <w:trPr>
          <w:trHeight w:val="259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5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6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7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8</w:t>
            </w:r>
          </w:p>
        </w:tc>
      </w:tr>
      <w:tr w:rsidR="001E4481" w:rsidRPr="001E4481" w:rsidTr="001E4481">
        <w:trPr>
          <w:trHeight w:val="540"/>
        </w:trPr>
        <w:tc>
          <w:tcPr>
            <w:tcW w:w="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  <w:lang w:eastAsia="en-US"/>
              </w:rPr>
            </w:pPr>
            <w:r w:rsidRPr="001E4481">
              <w:rPr>
                <w:b/>
                <w:sz w:val="20"/>
                <w:szCs w:val="20"/>
              </w:rPr>
              <w:t>Профессиональный рост педагога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>полугодовая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>0-16 баллов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17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2 балла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80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3 балла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60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3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8 баллов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37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4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3 балла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540"/>
        </w:trPr>
        <w:tc>
          <w:tcPr>
            <w:tcW w:w="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  <w:lang w:eastAsia="en-US"/>
              </w:rPr>
            </w:pPr>
            <w:r w:rsidRPr="001E4481">
              <w:rPr>
                <w:b/>
                <w:sz w:val="20"/>
                <w:szCs w:val="20"/>
              </w:rPr>
              <w:t>Работа в инновационном режиме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>полугодовая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>0-9 баллов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60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3 балла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37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1 балл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60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3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3 балла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620"/>
        </w:trPr>
        <w:tc>
          <w:tcPr>
            <w:tcW w:w="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3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ind w:left="142"/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>За личное участие и подготовку детей – победителей и призеров</w:t>
            </w:r>
          </w:p>
          <w:p w:rsidR="001E4481" w:rsidRPr="001E4481" w:rsidRDefault="001E4481" w:rsidP="001E4481">
            <w:pPr>
              <w:rPr>
                <w:b/>
                <w:sz w:val="20"/>
                <w:szCs w:val="20"/>
                <w:lang w:eastAsia="en-US"/>
              </w:rPr>
            </w:pPr>
            <w:r w:rsidRPr="001E4481">
              <w:rPr>
                <w:b/>
                <w:sz w:val="20"/>
                <w:szCs w:val="20"/>
              </w:rPr>
              <w:t>конкурсов, выставок, фестивалей, спортивных мероприятий</w:t>
            </w:r>
          </w:p>
          <w:p w:rsidR="001E4481" w:rsidRPr="001E4481" w:rsidRDefault="001E4481" w:rsidP="001E4481">
            <w:pPr>
              <w:rPr>
                <w:b/>
                <w:sz w:val="20"/>
                <w:szCs w:val="20"/>
                <w:lang w:eastAsia="en-US"/>
              </w:rPr>
            </w:pPr>
            <w:r w:rsidRPr="001E4481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>полугодовая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>0-7баллов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40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4 балла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57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3 балла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340"/>
        </w:trPr>
        <w:tc>
          <w:tcPr>
            <w:tcW w:w="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>Работа с родителями</w:t>
            </w:r>
          </w:p>
          <w:p w:rsidR="001E4481" w:rsidRPr="001E4481" w:rsidRDefault="001E4481" w:rsidP="001E4481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>полугодовая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>0-5 баллов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40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3 балла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60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2 балла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760"/>
        </w:trPr>
        <w:tc>
          <w:tcPr>
            <w:tcW w:w="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  <w:lang w:eastAsia="en-US"/>
              </w:rPr>
            </w:pPr>
            <w:r w:rsidRPr="001E4481">
              <w:rPr>
                <w:b/>
                <w:sz w:val="20"/>
                <w:szCs w:val="20"/>
              </w:rPr>
              <w:t>Создание и постоянное обновление развивающей среды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>полугодовая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>0-3 баллов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44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1 балл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60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2 балла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520"/>
        </w:trPr>
        <w:tc>
          <w:tcPr>
            <w:tcW w:w="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  <w:lang w:eastAsia="en-US"/>
              </w:rPr>
            </w:pPr>
            <w:r w:rsidRPr="001E4481">
              <w:rPr>
                <w:b/>
                <w:sz w:val="20"/>
                <w:szCs w:val="20"/>
              </w:rPr>
              <w:t>Качество ведения документации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>полугодовая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>0-4 баллов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40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1 балл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60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1 балл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40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3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2 балла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620"/>
        </w:trPr>
        <w:tc>
          <w:tcPr>
            <w:tcW w:w="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>Результаты коррекционно-развивающей деятельности:</w:t>
            </w:r>
          </w:p>
          <w:p w:rsidR="001E4481" w:rsidRPr="001E4481" w:rsidRDefault="001E4481" w:rsidP="001E4481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>полугодовая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>0-10 баллов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60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2 балла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37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8 баллов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278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>Консультационная деятельность</w:t>
            </w:r>
          </w:p>
          <w:p w:rsidR="001E4481" w:rsidRPr="001E4481" w:rsidRDefault="001E4481" w:rsidP="001E4481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>полугодовая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>5-6 баллов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278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</w:tbl>
    <w:p w:rsidR="001E4481" w:rsidRPr="001E4481" w:rsidRDefault="001E4481" w:rsidP="001E4481">
      <w:pPr>
        <w:jc w:val="center"/>
        <w:rPr>
          <w:sz w:val="20"/>
          <w:szCs w:val="20"/>
        </w:rPr>
      </w:pPr>
    </w:p>
    <w:p w:rsidR="001E4481" w:rsidRPr="001E4481" w:rsidRDefault="001E4481" w:rsidP="001E4481">
      <w:pPr>
        <w:rPr>
          <w:b/>
          <w:sz w:val="20"/>
          <w:szCs w:val="20"/>
        </w:rPr>
      </w:pPr>
      <w:r w:rsidRPr="001E4481">
        <w:rPr>
          <w:b/>
          <w:sz w:val="20"/>
          <w:szCs w:val="20"/>
        </w:rPr>
        <w:t>Члены комиссии</w:t>
      </w:r>
      <w:r>
        <w:rPr>
          <w:b/>
          <w:sz w:val="20"/>
          <w:szCs w:val="20"/>
        </w:rPr>
        <w:t>:</w:t>
      </w:r>
    </w:p>
    <w:p w:rsidR="001E4481" w:rsidRPr="001E4481" w:rsidRDefault="001E4481" w:rsidP="001E4481">
      <w:pPr>
        <w:jc w:val="center"/>
        <w:rPr>
          <w:b/>
          <w:sz w:val="20"/>
          <w:szCs w:val="20"/>
        </w:rPr>
      </w:pPr>
    </w:p>
    <w:p w:rsidR="001E4481" w:rsidRPr="001E4481" w:rsidRDefault="001E4481" w:rsidP="001E4481">
      <w:pPr>
        <w:rPr>
          <w:b/>
          <w:sz w:val="20"/>
          <w:szCs w:val="20"/>
        </w:rPr>
      </w:pPr>
      <w:r w:rsidRPr="001E4481">
        <w:rPr>
          <w:b/>
          <w:sz w:val="20"/>
          <w:szCs w:val="20"/>
        </w:rPr>
        <w:t>Оценочный  лист заполнен___________201_г.          Протокол комиссии  от</w:t>
      </w:r>
      <w:proofErr w:type="gramStart"/>
      <w:r w:rsidRPr="001E4481">
        <w:rPr>
          <w:b/>
          <w:sz w:val="20"/>
          <w:szCs w:val="20"/>
        </w:rPr>
        <w:t xml:space="preserve"> ______ №</w:t>
      </w:r>
      <w:r>
        <w:rPr>
          <w:b/>
          <w:sz w:val="20"/>
          <w:szCs w:val="20"/>
        </w:rPr>
        <w:t>____</w:t>
      </w:r>
      <w:r w:rsidRPr="001E4481">
        <w:rPr>
          <w:b/>
          <w:sz w:val="20"/>
          <w:szCs w:val="20"/>
        </w:rPr>
        <w:t>С</w:t>
      </w:r>
      <w:proofErr w:type="gramEnd"/>
      <w:r w:rsidRPr="001E4481">
        <w:rPr>
          <w:b/>
          <w:sz w:val="20"/>
          <w:szCs w:val="20"/>
        </w:rPr>
        <w:t xml:space="preserve"> оценочным листом ознакомлен _____________(подпись работника)</w:t>
      </w:r>
    </w:p>
    <w:p w:rsidR="001E4481" w:rsidRPr="001E4481" w:rsidRDefault="001E4481" w:rsidP="001E4481">
      <w:pPr>
        <w:rPr>
          <w:b/>
          <w:sz w:val="20"/>
          <w:szCs w:val="20"/>
        </w:rPr>
      </w:pPr>
    </w:p>
    <w:p w:rsidR="001E4481" w:rsidRPr="001E4481" w:rsidRDefault="001E4481" w:rsidP="001E4481">
      <w:pPr>
        <w:rPr>
          <w:b/>
          <w:sz w:val="20"/>
          <w:szCs w:val="20"/>
        </w:rPr>
      </w:pPr>
    </w:p>
    <w:p w:rsidR="001E4481" w:rsidRPr="001E4481" w:rsidRDefault="001E4481" w:rsidP="001E4481">
      <w:pPr>
        <w:rPr>
          <w:sz w:val="20"/>
          <w:szCs w:val="20"/>
        </w:rPr>
      </w:pPr>
    </w:p>
    <w:p w:rsidR="001E4481" w:rsidRPr="001E4481" w:rsidRDefault="001E4481" w:rsidP="001E4481">
      <w:pPr>
        <w:rPr>
          <w:sz w:val="20"/>
          <w:szCs w:val="20"/>
        </w:rPr>
      </w:pPr>
    </w:p>
    <w:p w:rsidR="001E4481" w:rsidRPr="001E4481" w:rsidRDefault="001E4481" w:rsidP="001E4481">
      <w:pPr>
        <w:jc w:val="right"/>
        <w:rPr>
          <w:b/>
          <w:sz w:val="20"/>
          <w:szCs w:val="20"/>
        </w:rPr>
      </w:pPr>
      <w:r w:rsidRPr="001E4481">
        <w:rPr>
          <w:sz w:val="20"/>
          <w:szCs w:val="20"/>
        </w:rPr>
        <w:br w:type="page"/>
      </w:r>
      <w:r w:rsidRPr="001E4481">
        <w:rPr>
          <w:b/>
          <w:sz w:val="20"/>
          <w:szCs w:val="20"/>
        </w:rPr>
        <w:lastRenderedPageBreak/>
        <w:t>Утверждаю</w:t>
      </w:r>
    </w:p>
    <w:p w:rsidR="001E4481" w:rsidRPr="001E4481" w:rsidRDefault="001E4481" w:rsidP="001E4481">
      <w:pPr>
        <w:jc w:val="right"/>
        <w:rPr>
          <w:b/>
          <w:sz w:val="20"/>
          <w:szCs w:val="20"/>
        </w:rPr>
      </w:pPr>
      <w:r w:rsidRPr="001E4481">
        <w:rPr>
          <w:b/>
          <w:sz w:val="20"/>
          <w:szCs w:val="20"/>
        </w:rPr>
        <w:t xml:space="preserve">Заведующая МБДОУ№ </w:t>
      </w:r>
      <w:r w:rsidR="00B63983">
        <w:rPr>
          <w:b/>
          <w:sz w:val="20"/>
          <w:szCs w:val="20"/>
        </w:rPr>
        <w:t>_____</w:t>
      </w:r>
    </w:p>
    <w:p w:rsidR="001E4481" w:rsidRPr="001E4481" w:rsidRDefault="001E4481" w:rsidP="001E4481">
      <w:pPr>
        <w:jc w:val="right"/>
        <w:rPr>
          <w:b/>
          <w:sz w:val="20"/>
          <w:szCs w:val="20"/>
        </w:rPr>
      </w:pPr>
      <w:r w:rsidRPr="001E4481">
        <w:rPr>
          <w:b/>
          <w:sz w:val="20"/>
          <w:szCs w:val="20"/>
        </w:rPr>
        <w:t>_________ дата</w:t>
      </w:r>
    </w:p>
    <w:p w:rsidR="001E4481" w:rsidRPr="001E4481" w:rsidRDefault="001E4481" w:rsidP="001E4481">
      <w:pPr>
        <w:jc w:val="right"/>
        <w:rPr>
          <w:b/>
          <w:sz w:val="20"/>
          <w:szCs w:val="20"/>
        </w:rPr>
      </w:pPr>
      <w:r w:rsidRPr="001E4481">
        <w:rPr>
          <w:b/>
          <w:sz w:val="20"/>
          <w:szCs w:val="20"/>
        </w:rPr>
        <w:t>Оценочный лист</w:t>
      </w:r>
    </w:p>
    <w:p w:rsidR="001E4481" w:rsidRPr="001E4481" w:rsidRDefault="001E4481" w:rsidP="001E4481">
      <w:pPr>
        <w:jc w:val="right"/>
        <w:rPr>
          <w:b/>
          <w:sz w:val="20"/>
          <w:szCs w:val="20"/>
        </w:rPr>
      </w:pPr>
      <w:r w:rsidRPr="001E4481">
        <w:rPr>
          <w:b/>
          <w:sz w:val="20"/>
          <w:szCs w:val="20"/>
        </w:rPr>
        <w:t>_________________________________</w:t>
      </w:r>
    </w:p>
    <w:p w:rsidR="001E4481" w:rsidRPr="001E4481" w:rsidRDefault="001E4481" w:rsidP="001E4481">
      <w:pPr>
        <w:jc w:val="right"/>
        <w:rPr>
          <w:i/>
          <w:sz w:val="20"/>
          <w:szCs w:val="20"/>
        </w:rPr>
      </w:pPr>
      <w:r w:rsidRPr="001E4481">
        <w:rPr>
          <w:i/>
          <w:sz w:val="20"/>
          <w:szCs w:val="20"/>
        </w:rPr>
        <w:t>(ФИО работника, должность)</w:t>
      </w:r>
    </w:p>
    <w:p w:rsidR="001E4481" w:rsidRPr="001E4481" w:rsidRDefault="001E4481" w:rsidP="001E4481">
      <w:pPr>
        <w:jc w:val="right"/>
        <w:rPr>
          <w:b/>
          <w:sz w:val="20"/>
          <w:szCs w:val="20"/>
        </w:rPr>
      </w:pPr>
      <w:r w:rsidRPr="001E4481">
        <w:rPr>
          <w:b/>
          <w:sz w:val="20"/>
          <w:szCs w:val="20"/>
        </w:rPr>
        <w:t>Медсестра</w:t>
      </w:r>
    </w:p>
    <w:tbl>
      <w:tblPr>
        <w:tblW w:w="16018" w:type="dxa"/>
        <w:tblInd w:w="-601" w:type="dxa"/>
        <w:tblLayout w:type="fixed"/>
        <w:tblLook w:val="04A0"/>
      </w:tblPr>
      <w:tblGrid>
        <w:gridCol w:w="425"/>
        <w:gridCol w:w="3686"/>
        <w:gridCol w:w="1560"/>
        <w:gridCol w:w="1417"/>
        <w:gridCol w:w="1843"/>
        <w:gridCol w:w="3118"/>
        <w:gridCol w:w="1482"/>
        <w:gridCol w:w="2487"/>
      </w:tblGrid>
      <w:tr w:rsidR="001E4481" w:rsidRPr="001E4481" w:rsidTr="00B63983">
        <w:trPr>
          <w:trHeight w:val="163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№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Показатели оценки эффективности деятельности  работника</w:t>
            </w:r>
          </w:p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основного персонала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Периодичность оценки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ind w:left="-108" w:right="-108" w:firstLine="108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Диапазон  значений/ максимальное количество баллов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 xml:space="preserve">Сведения о выполнении показателей за истекший период </w:t>
            </w:r>
            <w:r w:rsidRPr="001E4481">
              <w:rPr>
                <w:b/>
                <w:sz w:val="20"/>
                <w:szCs w:val="20"/>
              </w:rPr>
              <w:t>(заполняется работником)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ind w:left="-108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Подтверждение  сведений  в протоколе мониторинга профессиональной деятельности работника</w:t>
            </w:r>
          </w:p>
          <w:p w:rsidR="001E4481" w:rsidRPr="001E4481" w:rsidRDefault="001E4481" w:rsidP="001E4481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 xml:space="preserve">(заполняется администрацией или руководителем </w:t>
            </w:r>
            <w:proofErr w:type="gramStart"/>
            <w:r w:rsidRPr="001E4481">
              <w:rPr>
                <w:b/>
                <w:sz w:val="20"/>
                <w:szCs w:val="20"/>
              </w:rPr>
              <w:t>профильного</w:t>
            </w:r>
            <w:proofErr w:type="gramEnd"/>
            <w:r w:rsidRPr="001E448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1E4481">
              <w:rPr>
                <w:b/>
                <w:sz w:val="20"/>
                <w:szCs w:val="20"/>
              </w:rPr>
              <w:t>методоъединения</w:t>
            </w:r>
            <w:proofErr w:type="spellEnd"/>
            <w:r w:rsidRPr="001E4481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 xml:space="preserve">Оценочный балл </w:t>
            </w:r>
            <w:r w:rsidRPr="001E4481">
              <w:rPr>
                <w:b/>
                <w:sz w:val="20"/>
                <w:szCs w:val="20"/>
              </w:rPr>
              <w:t>(заполняется комиссией)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 xml:space="preserve">Обоснование </w:t>
            </w:r>
            <w:r w:rsidRPr="001E4481">
              <w:rPr>
                <w:b/>
                <w:sz w:val="20"/>
                <w:szCs w:val="20"/>
              </w:rPr>
              <w:t>(заполняется комиссией в случае снижения  оценочных баллов)</w:t>
            </w:r>
          </w:p>
        </w:tc>
      </w:tr>
      <w:tr w:rsidR="001E4481" w:rsidRPr="001E4481" w:rsidTr="00B63983">
        <w:trPr>
          <w:trHeight w:val="25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6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7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8</w:t>
            </w:r>
          </w:p>
        </w:tc>
      </w:tr>
      <w:tr w:rsidR="001E4481" w:rsidRPr="001E4481" w:rsidTr="00B63983">
        <w:trPr>
          <w:trHeight w:val="540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  <w:lang w:eastAsia="en-US"/>
              </w:rPr>
            </w:pPr>
            <w:r w:rsidRPr="001E4481">
              <w:rPr>
                <w:sz w:val="20"/>
                <w:szCs w:val="20"/>
              </w:rPr>
              <w:t xml:space="preserve"> </w:t>
            </w:r>
            <w:r w:rsidRPr="001E4481">
              <w:rPr>
                <w:b/>
                <w:sz w:val="20"/>
                <w:szCs w:val="20"/>
              </w:rPr>
              <w:t>Охват детей прививками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>полугодовая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>0-10 баллов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B63983">
        <w:trPr>
          <w:trHeight w:val="117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7 баллов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B63983">
        <w:trPr>
          <w:trHeight w:val="180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3 балла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B63983">
        <w:trPr>
          <w:trHeight w:val="540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  <w:lang w:eastAsia="en-US"/>
              </w:rPr>
            </w:pPr>
            <w:r w:rsidRPr="001E4481">
              <w:rPr>
                <w:b/>
                <w:color w:val="000000"/>
                <w:sz w:val="20"/>
                <w:szCs w:val="20"/>
                <w:shd w:val="clear" w:color="auto" w:fill="FFFFFF"/>
              </w:rPr>
              <w:t xml:space="preserve">Осуществление качественного </w:t>
            </w:r>
            <w:proofErr w:type="gramStart"/>
            <w:r w:rsidRPr="001E4481">
              <w:rPr>
                <w:b/>
                <w:color w:val="000000"/>
                <w:sz w:val="20"/>
                <w:szCs w:val="20"/>
                <w:shd w:val="clear" w:color="auto" w:fill="FFFFFF"/>
              </w:rPr>
              <w:t>контроля за</w:t>
            </w:r>
            <w:proofErr w:type="gramEnd"/>
            <w:r w:rsidRPr="001E4481">
              <w:rPr>
                <w:b/>
                <w:color w:val="000000"/>
                <w:sz w:val="20"/>
                <w:szCs w:val="20"/>
                <w:shd w:val="clear" w:color="auto" w:fill="FFFFFF"/>
              </w:rPr>
              <w:t xml:space="preserve"> работой сотрудников пищеблока, младшего обслуживающего персонала, воспитателей по выполнению требований </w:t>
            </w:r>
            <w:proofErr w:type="spellStart"/>
            <w:r w:rsidRPr="001E4481">
              <w:rPr>
                <w:b/>
                <w:color w:val="000000"/>
                <w:sz w:val="20"/>
                <w:szCs w:val="20"/>
                <w:shd w:val="clear" w:color="auto" w:fill="FFFFFF"/>
              </w:rPr>
              <w:t>СанПиН</w:t>
            </w:r>
            <w:proofErr w:type="spellEnd"/>
            <w:r w:rsidRPr="001E4481">
              <w:rPr>
                <w:b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>полугодовая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>0-10 баллов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B63983">
        <w:trPr>
          <w:trHeight w:val="160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10 баллов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B63983">
        <w:trPr>
          <w:trHeight w:val="137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0 баллов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B63983">
        <w:trPr>
          <w:trHeight w:val="515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b/>
                <w:color w:val="000000"/>
                <w:sz w:val="20"/>
                <w:szCs w:val="20"/>
                <w:shd w:val="clear" w:color="auto" w:fill="FFFFFF"/>
              </w:rPr>
              <w:t>За ведение документации по питанию</w:t>
            </w:r>
            <w:r w:rsidRPr="001E448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>полугодовая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>0-10 баллов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B63983">
        <w:trPr>
          <w:trHeight w:val="140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7 баллов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B63983">
        <w:trPr>
          <w:trHeight w:val="157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3 балла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B63983">
        <w:trPr>
          <w:trHeight w:val="340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  <w:lang w:eastAsia="en-US"/>
              </w:rPr>
            </w:pPr>
            <w:r w:rsidRPr="001E4481">
              <w:rPr>
                <w:b/>
                <w:color w:val="000000"/>
                <w:sz w:val="20"/>
                <w:szCs w:val="20"/>
                <w:shd w:val="clear" w:color="auto" w:fill="FFFFFF"/>
              </w:rPr>
              <w:t>Профилактика инфекционных заболеваний</w:t>
            </w:r>
            <w:r w:rsidRPr="001E4481">
              <w:rPr>
                <w:b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>полугодовая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>0-10 баллов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B63983">
        <w:trPr>
          <w:trHeight w:val="140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10 баллов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B63983">
        <w:trPr>
          <w:trHeight w:val="160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0 баллов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B63983">
        <w:trPr>
          <w:trHeight w:val="27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</w:tbl>
    <w:p w:rsidR="001E4481" w:rsidRPr="001E4481" w:rsidRDefault="001E4481" w:rsidP="001E4481">
      <w:pPr>
        <w:rPr>
          <w:b/>
          <w:sz w:val="20"/>
          <w:szCs w:val="20"/>
        </w:rPr>
      </w:pPr>
      <w:r w:rsidRPr="001E4481">
        <w:rPr>
          <w:b/>
          <w:sz w:val="20"/>
          <w:szCs w:val="20"/>
        </w:rPr>
        <w:t>Члены комиссии</w:t>
      </w:r>
      <w:r>
        <w:rPr>
          <w:b/>
          <w:sz w:val="20"/>
          <w:szCs w:val="20"/>
        </w:rPr>
        <w:t>:</w:t>
      </w:r>
    </w:p>
    <w:p w:rsidR="001E4481" w:rsidRPr="001E4481" w:rsidRDefault="001E4481" w:rsidP="00B63983">
      <w:pPr>
        <w:rPr>
          <w:b/>
          <w:kern w:val="2"/>
          <w:sz w:val="20"/>
          <w:szCs w:val="20"/>
        </w:rPr>
      </w:pPr>
      <w:r w:rsidRPr="001E4481">
        <w:rPr>
          <w:b/>
          <w:sz w:val="20"/>
          <w:szCs w:val="20"/>
        </w:rPr>
        <w:t>Оценочный  лист заполнен___________201_г.          Протокол комиссии  от</w:t>
      </w:r>
      <w:proofErr w:type="gramStart"/>
      <w:r w:rsidRPr="001E4481">
        <w:rPr>
          <w:b/>
          <w:sz w:val="20"/>
          <w:szCs w:val="20"/>
        </w:rPr>
        <w:t xml:space="preserve"> ______ №</w:t>
      </w:r>
      <w:r w:rsidR="00B63983">
        <w:rPr>
          <w:b/>
          <w:sz w:val="20"/>
          <w:szCs w:val="20"/>
        </w:rPr>
        <w:t>____</w:t>
      </w:r>
      <w:r w:rsidRPr="001E4481">
        <w:rPr>
          <w:b/>
          <w:sz w:val="20"/>
          <w:szCs w:val="20"/>
        </w:rPr>
        <w:t>С</w:t>
      </w:r>
      <w:proofErr w:type="gramEnd"/>
      <w:r w:rsidRPr="001E4481">
        <w:rPr>
          <w:b/>
          <w:sz w:val="20"/>
          <w:szCs w:val="20"/>
        </w:rPr>
        <w:t xml:space="preserve"> оценочным листом ознакомлен _____________(подпись работника)</w:t>
      </w:r>
    </w:p>
    <w:p w:rsidR="001E4481" w:rsidRPr="00B63983" w:rsidRDefault="001E4481" w:rsidP="001E4481">
      <w:pPr>
        <w:jc w:val="right"/>
        <w:rPr>
          <w:b/>
          <w:sz w:val="20"/>
          <w:szCs w:val="20"/>
        </w:rPr>
      </w:pPr>
      <w:r w:rsidRPr="00B63983">
        <w:rPr>
          <w:b/>
          <w:sz w:val="20"/>
          <w:szCs w:val="20"/>
        </w:rPr>
        <w:lastRenderedPageBreak/>
        <w:t>Утверждаю</w:t>
      </w:r>
    </w:p>
    <w:p w:rsidR="001E4481" w:rsidRPr="00B63983" w:rsidRDefault="001E4481" w:rsidP="001E4481">
      <w:pPr>
        <w:jc w:val="right"/>
        <w:rPr>
          <w:b/>
          <w:sz w:val="20"/>
          <w:szCs w:val="20"/>
        </w:rPr>
      </w:pPr>
      <w:r w:rsidRPr="00B63983">
        <w:rPr>
          <w:b/>
          <w:sz w:val="20"/>
          <w:szCs w:val="20"/>
        </w:rPr>
        <w:t xml:space="preserve">Заведующая МБДОУ№ </w:t>
      </w:r>
      <w:r w:rsidR="00B63983">
        <w:rPr>
          <w:b/>
          <w:sz w:val="20"/>
          <w:szCs w:val="20"/>
        </w:rPr>
        <w:t>____</w:t>
      </w:r>
    </w:p>
    <w:p w:rsidR="001E4481" w:rsidRPr="00B63983" w:rsidRDefault="001E4481" w:rsidP="001E4481">
      <w:pPr>
        <w:jc w:val="right"/>
        <w:rPr>
          <w:b/>
          <w:sz w:val="20"/>
          <w:szCs w:val="20"/>
        </w:rPr>
      </w:pPr>
      <w:r w:rsidRPr="00B63983">
        <w:rPr>
          <w:b/>
          <w:sz w:val="20"/>
          <w:szCs w:val="20"/>
        </w:rPr>
        <w:t>_________ дата</w:t>
      </w:r>
    </w:p>
    <w:p w:rsidR="001E4481" w:rsidRPr="00B63983" w:rsidRDefault="001E4481" w:rsidP="001E4481">
      <w:pPr>
        <w:jc w:val="right"/>
        <w:rPr>
          <w:b/>
          <w:sz w:val="20"/>
          <w:szCs w:val="20"/>
        </w:rPr>
      </w:pPr>
      <w:r w:rsidRPr="00B63983">
        <w:rPr>
          <w:b/>
          <w:sz w:val="20"/>
          <w:szCs w:val="20"/>
        </w:rPr>
        <w:t>Оценочный лист</w:t>
      </w:r>
    </w:p>
    <w:p w:rsidR="001E4481" w:rsidRPr="001E4481" w:rsidRDefault="001E4481" w:rsidP="001E4481">
      <w:pPr>
        <w:jc w:val="right"/>
        <w:rPr>
          <w:sz w:val="20"/>
          <w:szCs w:val="20"/>
        </w:rPr>
      </w:pPr>
      <w:r w:rsidRPr="001E4481">
        <w:rPr>
          <w:sz w:val="20"/>
          <w:szCs w:val="20"/>
        </w:rPr>
        <w:t>_________________________________</w:t>
      </w:r>
    </w:p>
    <w:p w:rsidR="001E4481" w:rsidRPr="001E4481" w:rsidRDefault="001E4481" w:rsidP="001E4481">
      <w:pPr>
        <w:jc w:val="right"/>
        <w:rPr>
          <w:sz w:val="20"/>
          <w:szCs w:val="20"/>
        </w:rPr>
      </w:pPr>
      <w:r w:rsidRPr="001E4481">
        <w:rPr>
          <w:sz w:val="20"/>
          <w:szCs w:val="20"/>
        </w:rPr>
        <w:t>(</w:t>
      </w:r>
      <w:r w:rsidRPr="00B63983">
        <w:rPr>
          <w:i/>
          <w:sz w:val="20"/>
          <w:szCs w:val="20"/>
        </w:rPr>
        <w:t>ФИО работника, должность</w:t>
      </w:r>
      <w:r w:rsidRPr="001E4481">
        <w:rPr>
          <w:sz w:val="20"/>
          <w:szCs w:val="20"/>
        </w:rPr>
        <w:t>)</w:t>
      </w:r>
    </w:p>
    <w:p w:rsidR="001E4481" w:rsidRPr="001E4481" w:rsidRDefault="001E4481" w:rsidP="001E4481">
      <w:pPr>
        <w:jc w:val="right"/>
        <w:rPr>
          <w:b/>
          <w:sz w:val="20"/>
          <w:szCs w:val="20"/>
        </w:rPr>
      </w:pPr>
      <w:r w:rsidRPr="001E4481">
        <w:rPr>
          <w:b/>
          <w:sz w:val="20"/>
          <w:szCs w:val="20"/>
        </w:rPr>
        <w:t>Младший воспитатель</w:t>
      </w:r>
    </w:p>
    <w:tbl>
      <w:tblPr>
        <w:tblW w:w="15870" w:type="dxa"/>
        <w:tblInd w:w="-453" w:type="dxa"/>
        <w:tblLayout w:type="fixed"/>
        <w:tblLook w:val="04A0"/>
      </w:tblPr>
      <w:tblGrid>
        <w:gridCol w:w="561"/>
        <w:gridCol w:w="3402"/>
        <w:gridCol w:w="1560"/>
        <w:gridCol w:w="1417"/>
        <w:gridCol w:w="1843"/>
        <w:gridCol w:w="2958"/>
        <w:gridCol w:w="1642"/>
        <w:gridCol w:w="2487"/>
      </w:tblGrid>
      <w:tr w:rsidR="001E4481" w:rsidRPr="001E4481" w:rsidTr="00B63983">
        <w:trPr>
          <w:trHeight w:val="1775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№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Показатели оценки эффективности деятельности  работника</w:t>
            </w:r>
          </w:p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основного персонала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Периодичность оценки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ind w:left="-108" w:right="-108" w:firstLine="108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Диапазон  значений/ максимальное количество баллов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 xml:space="preserve">Сведения о выполнении показателей за истекший период </w:t>
            </w:r>
            <w:r w:rsidRPr="001E4481">
              <w:rPr>
                <w:b/>
                <w:sz w:val="20"/>
                <w:szCs w:val="20"/>
              </w:rPr>
              <w:t>(заполняется работником)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ind w:left="-108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Подтверждение  сведений  в протоколе мониторинга профессиональной деятельности работника</w:t>
            </w:r>
          </w:p>
          <w:p w:rsidR="001E4481" w:rsidRPr="001E4481" w:rsidRDefault="001E4481" w:rsidP="001E4481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 xml:space="preserve">(заполняется администрацией или руководителем </w:t>
            </w:r>
            <w:proofErr w:type="gramStart"/>
            <w:r w:rsidRPr="001E4481">
              <w:rPr>
                <w:b/>
                <w:sz w:val="20"/>
                <w:szCs w:val="20"/>
              </w:rPr>
              <w:t>профильного</w:t>
            </w:r>
            <w:proofErr w:type="gramEnd"/>
            <w:r w:rsidRPr="001E448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1E4481">
              <w:rPr>
                <w:b/>
                <w:sz w:val="20"/>
                <w:szCs w:val="20"/>
              </w:rPr>
              <w:t>методоъединения</w:t>
            </w:r>
            <w:proofErr w:type="spellEnd"/>
            <w:r w:rsidRPr="001E4481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 xml:space="preserve">Оценочный балл </w:t>
            </w:r>
            <w:r w:rsidRPr="001E4481">
              <w:rPr>
                <w:b/>
                <w:sz w:val="20"/>
                <w:szCs w:val="20"/>
              </w:rPr>
              <w:t>(заполняется комиссией)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 xml:space="preserve">Обоснование </w:t>
            </w:r>
            <w:r w:rsidRPr="001E4481">
              <w:rPr>
                <w:b/>
                <w:sz w:val="20"/>
                <w:szCs w:val="20"/>
              </w:rPr>
              <w:t>(заполняется комиссией в случае снижения  оценочных баллов)</w:t>
            </w:r>
          </w:p>
        </w:tc>
      </w:tr>
      <w:tr w:rsidR="001E4481" w:rsidRPr="001E4481" w:rsidTr="001E4481">
        <w:trPr>
          <w:trHeight w:val="259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5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6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7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8</w:t>
            </w:r>
          </w:p>
        </w:tc>
      </w:tr>
      <w:tr w:rsidR="001E4481" w:rsidRPr="001E4481" w:rsidTr="001E4481">
        <w:trPr>
          <w:trHeight w:val="540"/>
        </w:trPr>
        <w:tc>
          <w:tcPr>
            <w:tcW w:w="56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  <w:lang w:eastAsia="en-US"/>
              </w:rPr>
            </w:pPr>
            <w:r w:rsidRPr="001E4481">
              <w:rPr>
                <w:sz w:val="20"/>
                <w:szCs w:val="20"/>
              </w:rPr>
              <w:t xml:space="preserve"> </w:t>
            </w:r>
            <w:r w:rsidRPr="001E4481">
              <w:rPr>
                <w:b/>
                <w:sz w:val="20"/>
                <w:szCs w:val="20"/>
              </w:rPr>
              <w:t>Отсутствие нарушений санитарно-эпидемиологического режима в группе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>полугодовая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>0-10 баллов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17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10 балла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80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0 балла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540"/>
        </w:trPr>
        <w:tc>
          <w:tcPr>
            <w:tcW w:w="56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  <w:lang w:eastAsia="en-US"/>
              </w:rPr>
            </w:pPr>
            <w:r w:rsidRPr="001E4481">
              <w:rPr>
                <w:b/>
                <w:sz w:val="20"/>
                <w:szCs w:val="20"/>
                <w:shd w:val="clear" w:color="auto" w:fill="FFFFFF"/>
              </w:rPr>
              <w:t>Охрана жизни и здоровья детей (индекс здоровья)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>полугодовая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>0-10 баллов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60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7 баллов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37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3 балла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B63983">
        <w:trPr>
          <w:trHeight w:val="858"/>
        </w:trPr>
        <w:tc>
          <w:tcPr>
            <w:tcW w:w="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>Участие в воспитательно-образовательном процессе</w:t>
            </w:r>
            <w:r w:rsidRPr="001E4481">
              <w:rPr>
                <w:sz w:val="20"/>
                <w:szCs w:val="20"/>
              </w:rPr>
              <w:t xml:space="preserve"> </w:t>
            </w:r>
          </w:p>
          <w:p w:rsidR="001E4481" w:rsidRPr="001E4481" w:rsidRDefault="001E4481" w:rsidP="001E4481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>полугодовая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>0-10баллов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40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4 балла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57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3 балла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57"/>
        </w:trPr>
        <w:tc>
          <w:tcPr>
            <w:tcW w:w="5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3 балла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340"/>
        </w:trPr>
        <w:tc>
          <w:tcPr>
            <w:tcW w:w="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  <w:lang w:eastAsia="en-US"/>
              </w:rPr>
            </w:pPr>
            <w:r w:rsidRPr="001E4481">
              <w:rPr>
                <w:b/>
                <w:sz w:val="20"/>
                <w:szCs w:val="20"/>
              </w:rPr>
              <w:t>Участие в благоустройстве учреждения территории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>полугодовая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>0-5 баллов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40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5 баллов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160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4481" w:rsidRPr="001E4481" w:rsidRDefault="001E4481" w:rsidP="001E4481">
            <w:pPr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  <w:r w:rsidRPr="001E4481">
              <w:rPr>
                <w:sz w:val="20"/>
                <w:szCs w:val="20"/>
              </w:rPr>
              <w:t>0 баллов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E4481" w:rsidRPr="001E4481" w:rsidTr="001E4481">
        <w:trPr>
          <w:trHeight w:val="278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4481" w:rsidRPr="001E4481" w:rsidRDefault="001E4481" w:rsidP="001E4481">
            <w:pPr>
              <w:rPr>
                <w:b/>
                <w:sz w:val="20"/>
                <w:szCs w:val="20"/>
              </w:rPr>
            </w:pPr>
            <w:r w:rsidRPr="001E4481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E4481" w:rsidRPr="001E4481" w:rsidRDefault="001E4481" w:rsidP="001E44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481" w:rsidRPr="001E4481" w:rsidRDefault="001E4481" w:rsidP="001E448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</w:tbl>
    <w:p w:rsidR="001E4481" w:rsidRPr="00B63983" w:rsidRDefault="001E4481" w:rsidP="001E4481">
      <w:pPr>
        <w:rPr>
          <w:b/>
          <w:sz w:val="20"/>
          <w:szCs w:val="20"/>
        </w:rPr>
      </w:pPr>
      <w:r w:rsidRPr="00B63983">
        <w:rPr>
          <w:b/>
          <w:sz w:val="20"/>
          <w:szCs w:val="20"/>
        </w:rPr>
        <w:t>Члены комиссии</w:t>
      </w:r>
      <w:r w:rsidR="00B63983">
        <w:rPr>
          <w:b/>
          <w:sz w:val="20"/>
          <w:szCs w:val="20"/>
        </w:rPr>
        <w:t>:</w:t>
      </w:r>
    </w:p>
    <w:p w:rsidR="001E4481" w:rsidRPr="001E4481" w:rsidRDefault="001E4481" w:rsidP="00B63983">
      <w:pPr>
        <w:rPr>
          <w:b/>
          <w:kern w:val="2"/>
          <w:sz w:val="20"/>
          <w:szCs w:val="20"/>
        </w:rPr>
      </w:pPr>
      <w:r w:rsidRPr="00B63983">
        <w:rPr>
          <w:b/>
          <w:sz w:val="20"/>
          <w:szCs w:val="20"/>
        </w:rPr>
        <w:t>Оценочный  лист заполнен___________201_г.          Протокол комиссии  от</w:t>
      </w:r>
      <w:proofErr w:type="gramStart"/>
      <w:r w:rsidRPr="00B63983">
        <w:rPr>
          <w:b/>
          <w:sz w:val="20"/>
          <w:szCs w:val="20"/>
        </w:rPr>
        <w:t xml:space="preserve"> ______ №</w:t>
      </w:r>
      <w:r w:rsidR="00B63983">
        <w:rPr>
          <w:b/>
          <w:sz w:val="20"/>
          <w:szCs w:val="20"/>
        </w:rPr>
        <w:t>____</w:t>
      </w:r>
      <w:r w:rsidRPr="00B63983">
        <w:rPr>
          <w:b/>
          <w:sz w:val="20"/>
          <w:szCs w:val="20"/>
        </w:rPr>
        <w:t>С</w:t>
      </w:r>
      <w:proofErr w:type="gramEnd"/>
      <w:r w:rsidRPr="00B63983">
        <w:rPr>
          <w:b/>
          <w:sz w:val="20"/>
          <w:szCs w:val="20"/>
        </w:rPr>
        <w:t xml:space="preserve"> оценочным листом ознакомлен _____________(подпись работника)</w:t>
      </w:r>
    </w:p>
    <w:sectPr w:rsidR="001E4481" w:rsidRPr="001E4481" w:rsidSect="001E448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C"/>
    <w:multiLevelType w:val="multilevel"/>
    <w:tmpl w:val="0000000C"/>
    <w:name w:val="WW8Num12"/>
    <w:lvl w:ilvl="0">
      <w:start w:val="1"/>
      <w:numFmt w:val="upperRoman"/>
      <w:lvlText w:val="%1."/>
      <w:lvlJc w:val="left"/>
      <w:pPr>
        <w:tabs>
          <w:tab w:val="num" w:pos="0"/>
        </w:tabs>
        <w:ind w:left="1429" w:hanging="72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  <w:rPr>
        <w:rFonts w:ascii="Courier New" w:hAnsi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2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89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89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49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09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0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69" w:hanging="2160"/>
      </w:pPr>
    </w:lvl>
  </w:abstractNum>
  <w:abstractNum w:abstractNumId="1">
    <w:nsid w:val="0000000E"/>
    <w:multiLevelType w:val="multilevel"/>
    <w:tmpl w:val="0000000E"/>
    <w:name w:val="WW8Num14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30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2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0000012"/>
    <w:multiLevelType w:val="multilevel"/>
    <w:tmpl w:val="00000012"/>
    <w:name w:val="WW8Num18"/>
    <w:lvl w:ilvl="0">
      <w:start w:val="3"/>
      <w:numFmt w:val="decimal"/>
      <w:lvlText w:val="%1."/>
      <w:lvlJc w:val="left"/>
      <w:pPr>
        <w:tabs>
          <w:tab w:val="num" w:pos="0"/>
        </w:tabs>
        <w:ind w:left="450" w:hanging="4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E4481"/>
    <w:rsid w:val="000D2F8B"/>
    <w:rsid w:val="001E4481"/>
    <w:rsid w:val="0085289C"/>
    <w:rsid w:val="00AC689A"/>
    <w:rsid w:val="00B63983"/>
    <w:rsid w:val="00D81D5A"/>
    <w:rsid w:val="00FF7E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List 2" w:uiPriority="0"/>
    <w:lsdException w:name="List 3" w:uiPriority="0"/>
    <w:lsdException w:name="List 5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4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E4481"/>
    <w:pPr>
      <w:keepNext/>
      <w:jc w:val="center"/>
      <w:outlineLvl w:val="0"/>
    </w:pPr>
    <w:rPr>
      <w:b/>
      <w:bCs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1E4481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E4481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</w:rPr>
  </w:style>
  <w:style w:type="paragraph" w:styleId="4">
    <w:name w:val="heading 4"/>
    <w:basedOn w:val="a"/>
    <w:next w:val="a"/>
    <w:link w:val="40"/>
    <w:semiHidden/>
    <w:unhideWhenUsed/>
    <w:qFormat/>
    <w:rsid w:val="001E4481"/>
    <w:pPr>
      <w:keepNext/>
      <w:jc w:val="both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4481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1E4481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1E4481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semiHidden/>
    <w:rsid w:val="001E448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3">
    <w:name w:val="Текст сноски Знак"/>
    <w:basedOn w:val="a0"/>
    <w:link w:val="a4"/>
    <w:uiPriority w:val="99"/>
    <w:semiHidden/>
    <w:rsid w:val="001E448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footnote text"/>
    <w:basedOn w:val="a"/>
    <w:link w:val="a3"/>
    <w:uiPriority w:val="99"/>
    <w:semiHidden/>
    <w:unhideWhenUsed/>
    <w:rsid w:val="001E4481"/>
    <w:rPr>
      <w:sz w:val="20"/>
      <w:szCs w:val="20"/>
    </w:rPr>
  </w:style>
  <w:style w:type="character" w:customStyle="1" w:styleId="a5">
    <w:name w:val="Верхний колонтитул Знак"/>
    <w:basedOn w:val="a0"/>
    <w:link w:val="a6"/>
    <w:uiPriority w:val="99"/>
    <w:semiHidden/>
    <w:rsid w:val="001E44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5"/>
    <w:uiPriority w:val="99"/>
    <w:semiHidden/>
    <w:unhideWhenUsed/>
    <w:rsid w:val="001E448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8"/>
    <w:uiPriority w:val="99"/>
    <w:semiHidden/>
    <w:rsid w:val="001E4481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er"/>
    <w:basedOn w:val="a"/>
    <w:link w:val="a7"/>
    <w:uiPriority w:val="99"/>
    <w:semiHidden/>
    <w:unhideWhenUsed/>
    <w:rsid w:val="001E4481"/>
    <w:pPr>
      <w:tabs>
        <w:tab w:val="center" w:pos="4677"/>
        <w:tab w:val="right" w:pos="9355"/>
      </w:tabs>
    </w:pPr>
  </w:style>
  <w:style w:type="character" w:customStyle="1" w:styleId="a9">
    <w:name w:val="Текст концевой сноски Знак"/>
    <w:basedOn w:val="a0"/>
    <w:link w:val="aa"/>
    <w:uiPriority w:val="99"/>
    <w:semiHidden/>
    <w:rsid w:val="001E448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endnote text"/>
    <w:basedOn w:val="a"/>
    <w:link w:val="a9"/>
    <w:uiPriority w:val="99"/>
    <w:semiHidden/>
    <w:unhideWhenUsed/>
    <w:rsid w:val="001E4481"/>
    <w:rPr>
      <w:sz w:val="20"/>
      <w:szCs w:val="20"/>
    </w:rPr>
  </w:style>
  <w:style w:type="character" w:customStyle="1" w:styleId="ab">
    <w:name w:val="Основной текст Знак"/>
    <w:basedOn w:val="a0"/>
    <w:link w:val="ac"/>
    <w:uiPriority w:val="99"/>
    <w:semiHidden/>
    <w:rsid w:val="001E4481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ody Text"/>
    <w:basedOn w:val="a"/>
    <w:link w:val="ab"/>
    <w:uiPriority w:val="99"/>
    <w:semiHidden/>
    <w:unhideWhenUsed/>
    <w:rsid w:val="001E4481"/>
    <w:pPr>
      <w:spacing w:after="120"/>
    </w:pPr>
  </w:style>
  <w:style w:type="character" w:customStyle="1" w:styleId="ad">
    <w:name w:val="Основной текст с отступом Знак"/>
    <w:basedOn w:val="a0"/>
    <w:link w:val="ae"/>
    <w:semiHidden/>
    <w:rsid w:val="001E4481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ody Text Indent"/>
    <w:basedOn w:val="a"/>
    <w:link w:val="ad"/>
    <w:semiHidden/>
    <w:unhideWhenUsed/>
    <w:rsid w:val="001E4481"/>
    <w:pPr>
      <w:spacing w:after="120"/>
      <w:ind w:left="283"/>
    </w:pPr>
  </w:style>
  <w:style w:type="paragraph" w:styleId="af">
    <w:name w:val="Subtitle"/>
    <w:basedOn w:val="a"/>
    <w:next w:val="a"/>
    <w:link w:val="af0"/>
    <w:uiPriority w:val="11"/>
    <w:qFormat/>
    <w:rsid w:val="001E4481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basedOn w:val="a0"/>
    <w:link w:val="af"/>
    <w:uiPriority w:val="11"/>
    <w:rsid w:val="001E4481"/>
    <w:rPr>
      <w:rFonts w:ascii="Cambria" w:eastAsia="Times New Roman" w:hAnsi="Cambria" w:cs="Times New Roman"/>
      <w:sz w:val="24"/>
      <w:szCs w:val="24"/>
    </w:rPr>
  </w:style>
  <w:style w:type="character" w:customStyle="1" w:styleId="31">
    <w:name w:val="Основной текст 3 Знак"/>
    <w:basedOn w:val="a0"/>
    <w:link w:val="32"/>
    <w:semiHidden/>
    <w:rsid w:val="001E4481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1"/>
    <w:semiHidden/>
    <w:unhideWhenUsed/>
    <w:rsid w:val="001E4481"/>
    <w:pPr>
      <w:jc w:val="both"/>
    </w:pPr>
    <w:rPr>
      <w:sz w:val="28"/>
      <w:szCs w:val="28"/>
    </w:rPr>
  </w:style>
  <w:style w:type="character" w:customStyle="1" w:styleId="21">
    <w:name w:val="Основной текст с отступом 2 Знак"/>
    <w:basedOn w:val="a0"/>
    <w:link w:val="22"/>
    <w:semiHidden/>
    <w:rsid w:val="001E4481"/>
    <w:rPr>
      <w:rFonts w:ascii="Times New Roman" w:eastAsia="Times New Roman" w:hAnsi="Times New Roman" w:cs="Times New Roman"/>
      <w:sz w:val="24"/>
      <w:szCs w:val="24"/>
    </w:rPr>
  </w:style>
  <w:style w:type="paragraph" w:styleId="22">
    <w:name w:val="Body Text Indent 2"/>
    <w:basedOn w:val="a"/>
    <w:link w:val="21"/>
    <w:semiHidden/>
    <w:unhideWhenUsed/>
    <w:rsid w:val="001E4481"/>
    <w:pPr>
      <w:spacing w:after="120" w:line="480" w:lineRule="auto"/>
      <w:ind w:left="283"/>
    </w:pPr>
  </w:style>
  <w:style w:type="character" w:customStyle="1" w:styleId="33">
    <w:name w:val="Основной текст с отступом 3 Знак"/>
    <w:basedOn w:val="a0"/>
    <w:link w:val="34"/>
    <w:uiPriority w:val="99"/>
    <w:semiHidden/>
    <w:rsid w:val="001E448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4">
    <w:name w:val="Body Text Indent 3"/>
    <w:basedOn w:val="a"/>
    <w:link w:val="33"/>
    <w:uiPriority w:val="99"/>
    <w:semiHidden/>
    <w:unhideWhenUsed/>
    <w:rsid w:val="001E4481"/>
    <w:pPr>
      <w:spacing w:after="120"/>
      <w:ind w:left="283"/>
    </w:pPr>
    <w:rPr>
      <w:sz w:val="16"/>
      <w:szCs w:val="16"/>
    </w:rPr>
  </w:style>
  <w:style w:type="character" w:customStyle="1" w:styleId="af1">
    <w:name w:val="Схема документа Знак"/>
    <w:basedOn w:val="a0"/>
    <w:link w:val="af2"/>
    <w:semiHidden/>
    <w:rsid w:val="001E4481"/>
    <w:rPr>
      <w:rFonts w:ascii="Tahoma" w:eastAsia="Times New Roman" w:hAnsi="Tahoma" w:cs="Times New Roman"/>
      <w:sz w:val="16"/>
      <w:szCs w:val="16"/>
    </w:rPr>
  </w:style>
  <w:style w:type="paragraph" w:styleId="af2">
    <w:name w:val="Document Map"/>
    <w:basedOn w:val="a"/>
    <w:link w:val="af1"/>
    <w:semiHidden/>
    <w:unhideWhenUsed/>
    <w:rsid w:val="001E4481"/>
    <w:rPr>
      <w:rFonts w:ascii="Tahoma" w:hAnsi="Tahoma"/>
      <w:sz w:val="16"/>
      <w:szCs w:val="16"/>
    </w:rPr>
  </w:style>
  <w:style w:type="character" w:customStyle="1" w:styleId="af3">
    <w:name w:val="Текст Знак"/>
    <w:basedOn w:val="a0"/>
    <w:link w:val="af4"/>
    <w:semiHidden/>
    <w:rsid w:val="001E4481"/>
    <w:rPr>
      <w:rFonts w:ascii="Courier New" w:eastAsia="Times New Roman" w:hAnsi="Courier New" w:cs="Times New Roman"/>
      <w:sz w:val="20"/>
      <w:szCs w:val="20"/>
    </w:rPr>
  </w:style>
  <w:style w:type="paragraph" w:styleId="af4">
    <w:name w:val="Plain Text"/>
    <w:basedOn w:val="a"/>
    <w:link w:val="af3"/>
    <w:semiHidden/>
    <w:unhideWhenUsed/>
    <w:rsid w:val="001E4481"/>
    <w:rPr>
      <w:rFonts w:ascii="Courier New" w:hAnsi="Courier New"/>
      <w:sz w:val="20"/>
      <w:szCs w:val="20"/>
    </w:rPr>
  </w:style>
  <w:style w:type="character" w:customStyle="1" w:styleId="af5">
    <w:name w:val="Текст выноски Знак"/>
    <w:basedOn w:val="a0"/>
    <w:link w:val="af6"/>
    <w:uiPriority w:val="99"/>
    <w:semiHidden/>
    <w:rsid w:val="001E4481"/>
    <w:rPr>
      <w:rFonts w:ascii="Tahoma" w:eastAsia="Times New Roman" w:hAnsi="Tahoma" w:cs="Times New Roman"/>
      <w:spacing w:val="-2"/>
      <w:sz w:val="16"/>
      <w:szCs w:val="16"/>
    </w:rPr>
  </w:style>
  <w:style w:type="paragraph" w:styleId="af6">
    <w:name w:val="Balloon Text"/>
    <w:basedOn w:val="a"/>
    <w:link w:val="af5"/>
    <w:uiPriority w:val="99"/>
    <w:semiHidden/>
    <w:unhideWhenUsed/>
    <w:rsid w:val="001E4481"/>
    <w:rPr>
      <w:rFonts w:ascii="Tahoma" w:hAnsi="Tahoma"/>
      <w:spacing w:val="-2"/>
      <w:sz w:val="16"/>
      <w:szCs w:val="16"/>
    </w:rPr>
  </w:style>
  <w:style w:type="paragraph" w:styleId="af7">
    <w:name w:val="No Spacing"/>
    <w:uiPriority w:val="1"/>
    <w:qFormat/>
    <w:rsid w:val="001E44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List Paragraph"/>
    <w:basedOn w:val="a"/>
    <w:uiPriority w:val="34"/>
    <w:qFormat/>
    <w:rsid w:val="001E4481"/>
    <w:pPr>
      <w:ind w:left="708"/>
    </w:pPr>
  </w:style>
  <w:style w:type="paragraph" w:customStyle="1" w:styleId="af9">
    <w:name w:val="Таблицы (моноширинный)"/>
    <w:basedOn w:val="a"/>
    <w:next w:val="a"/>
    <w:uiPriority w:val="99"/>
    <w:rsid w:val="001E448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35">
    <w:name w:val="Заголовок №3_"/>
    <w:link w:val="36"/>
    <w:locked/>
    <w:rsid w:val="001E4481"/>
    <w:rPr>
      <w:sz w:val="26"/>
      <w:szCs w:val="26"/>
      <w:shd w:val="clear" w:color="auto" w:fill="FFFFFF"/>
    </w:rPr>
  </w:style>
  <w:style w:type="paragraph" w:customStyle="1" w:styleId="36">
    <w:name w:val="Заголовок №3"/>
    <w:basedOn w:val="a"/>
    <w:link w:val="35"/>
    <w:rsid w:val="001E4481"/>
    <w:pPr>
      <w:shd w:val="clear" w:color="auto" w:fill="FFFFFF"/>
      <w:spacing w:before="240" w:line="326" w:lineRule="exact"/>
      <w:outlineLvl w:val="2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afa">
    <w:name w:val="Основной текст_"/>
    <w:link w:val="11"/>
    <w:locked/>
    <w:rsid w:val="001E4481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fa"/>
    <w:rsid w:val="001E4481"/>
    <w:pPr>
      <w:shd w:val="clear" w:color="auto" w:fill="FFFFFF"/>
      <w:spacing w:before="240" w:line="322" w:lineRule="exact"/>
      <w:ind w:hanging="70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37">
    <w:name w:val="Основной текст (3)_"/>
    <w:link w:val="38"/>
    <w:locked/>
    <w:rsid w:val="001E4481"/>
    <w:rPr>
      <w:sz w:val="27"/>
      <w:szCs w:val="27"/>
      <w:shd w:val="clear" w:color="auto" w:fill="FFFFFF"/>
    </w:rPr>
  </w:style>
  <w:style w:type="paragraph" w:customStyle="1" w:styleId="38">
    <w:name w:val="Основной текст (3)"/>
    <w:basedOn w:val="a"/>
    <w:link w:val="37"/>
    <w:rsid w:val="001E4481"/>
    <w:pPr>
      <w:shd w:val="clear" w:color="auto" w:fill="FFFFFF"/>
      <w:spacing w:after="240" w:line="322" w:lineRule="exact"/>
      <w:ind w:firstLine="58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23">
    <w:name w:val="Заголовок №2_"/>
    <w:link w:val="24"/>
    <w:locked/>
    <w:rsid w:val="001E4481"/>
    <w:rPr>
      <w:sz w:val="26"/>
      <w:szCs w:val="26"/>
      <w:shd w:val="clear" w:color="auto" w:fill="FFFFFF"/>
    </w:rPr>
  </w:style>
  <w:style w:type="paragraph" w:customStyle="1" w:styleId="24">
    <w:name w:val="Заголовок №2"/>
    <w:basedOn w:val="a"/>
    <w:link w:val="23"/>
    <w:rsid w:val="001E4481"/>
    <w:pPr>
      <w:shd w:val="clear" w:color="auto" w:fill="FFFFFF"/>
      <w:spacing w:before="300" w:after="180" w:line="0" w:lineRule="atLeast"/>
      <w:outlineLvl w:val="1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b">
    <w:name w:val="Комментарий"/>
    <w:basedOn w:val="a"/>
    <w:next w:val="a"/>
    <w:uiPriority w:val="99"/>
    <w:rsid w:val="001E4481"/>
    <w:pPr>
      <w:widowControl w:val="0"/>
      <w:shd w:val="clear" w:color="auto" w:fill="F0F0F0"/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</w:rPr>
  </w:style>
  <w:style w:type="paragraph" w:customStyle="1" w:styleId="afc">
    <w:name w:val="Нормальный (таблица)"/>
    <w:basedOn w:val="a"/>
    <w:next w:val="a"/>
    <w:uiPriority w:val="99"/>
    <w:rsid w:val="001E4481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d">
    <w:name w:val="Прижатый влево"/>
    <w:basedOn w:val="a"/>
    <w:next w:val="a"/>
    <w:uiPriority w:val="99"/>
    <w:rsid w:val="001E448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2">
    <w:name w:val="Цитата1"/>
    <w:basedOn w:val="a"/>
    <w:rsid w:val="001E4481"/>
    <w:pPr>
      <w:widowControl w:val="0"/>
      <w:shd w:val="clear" w:color="auto" w:fill="FFFFFF"/>
      <w:ind w:left="1075" w:right="922"/>
      <w:jc w:val="center"/>
    </w:pPr>
    <w:rPr>
      <w:b/>
      <w:sz w:val="28"/>
      <w:szCs w:val="20"/>
    </w:rPr>
  </w:style>
  <w:style w:type="paragraph" w:customStyle="1" w:styleId="310">
    <w:name w:val="Основной текст с отступом 31"/>
    <w:basedOn w:val="a"/>
    <w:rsid w:val="001E4481"/>
    <w:pPr>
      <w:widowControl w:val="0"/>
      <w:suppressAutoHyphens/>
      <w:autoSpaceDE w:val="0"/>
      <w:ind w:firstLine="550"/>
      <w:jc w:val="both"/>
    </w:pPr>
    <w:rPr>
      <w:rFonts w:ascii="Arial" w:eastAsia="SimSun" w:hAnsi="Arial" w:cs="Mangal"/>
      <w:kern w:val="2"/>
      <w:sz w:val="28"/>
      <w:lang w:eastAsia="hi-IN" w:bidi="hi-IN"/>
    </w:rPr>
  </w:style>
  <w:style w:type="paragraph" w:customStyle="1" w:styleId="afe">
    <w:name w:val="Заголовок"/>
    <w:basedOn w:val="a"/>
    <w:next w:val="ac"/>
    <w:rsid w:val="001E4481"/>
    <w:pPr>
      <w:keepNext/>
      <w:widowControl w:val="0"/>
      <w:suppressAutoHyphens/>
      <w:spacing w:before="240" w:after="120"/>
    </w:pPr>
    <w:rPr>
      <w:rFonts w:ascii="Arial" w:eastAsia="Microsoft YaHei" w:hAnsi="Arial" w:cs="Mangal"/>
      <w:kern w:val="2"/>
      <w:sz w:val="28"/>
      <w:szCs w:val="28"/>
      <w:lang w:eastAsia="hi-IN" w:bidi="hi-IN"/>
    </w:rPr>
  </w:style>
  <w:style w:type="paragraph" w:customStyle="1" w:styleId="ConsPlusNormal">
    <w:name w:val="ConsPlusNormal"/>
    <w:rsid w:val="001E4481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aff">
    <w:name w:val="Знак Знак Знак Знак Знак Знак Знак"/>
    <w:basedOn w:val="a"/>
    <w:rsid w:val="001E4481"/>
    <w:pPr>
      <w:widowControl w:val="0"/>
      <w:suppressAutoHyphens/>
      <w:spacing w:after="160" w:line="240" w:lineRule="exact"/>
    </w:pPr>
    <w:rPr>
      <w:rFonts w:ascii="Verdana" w:eastAsia="Lucida Sans Unicode" w:hAnsi="Verdana"/>
      <w:kern w:val="2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1E448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p9">
    <w:name w:val="p9"/>
    <w:basedOn w:val="a"/>
    <w:rsid w:val="001E4481"/>
    <w:pPr>
      <w:spacing w:before="100" w:beforeAutospacing="1" w:after="100" w:afterAutospacing="1"/>
    </w:pPr>
  </w:style>
  <w:style w:type="paragraph" w:customStyle="1" w:styleId="p7">
    <w:name w:val="p7"/>
    <w:basedOn w:val="a"/>
    <w:rsid w:val="001E4481"/>
    <w:pPr>
      <w:spacing w:before="100" w:beforeAutospacing="1" w:after="100" w:afterAutospacing="1"/>
    </w:pPr>
  </w:style>
  <w:style w:type="paragraph" w:customStyle="1" w:styleId="Default">
    <w:name w:val="Default"/>
    <w:rsid w:val="001E448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b-articleanons">
    <w:name w:val="b-article__anons"/>
    <w:basedOn w:val="a"/>
    <w:rsid w:val="001E4481"/>
    <w:pPr>
      <w:spacing w:before="100" w:beforeAutospacing="1" w:after="100" w:afterAutospacing="1"/>
    </w:pPr>
  </w:style>
  <w:style w:type="paragraph" w:customStyle="1" w:styleId="320">
    <w:name w:val="Основной текст 32"/>
    <w:basedOn w:val="a"/>
    <w:rsid w:val="001E4481"/>
    <w:pPr>
      <w:widowControl w:val="0"/>
      <w:suppressAutoHyphens/>
      <w:autoSpaceDE w:val="0"/>
      <w:jc w:val="both"/>
    </w:pPr>
    <w:rPr>
      <w:rFonts w:cs="Arial"/>
      <w:lang w:eastAsia="ar-SA"/>
    </w:rPr>
  </w:style>
  <w:style w:type="paragraph" w:customStyle="1" w:styleId="220">
    <w:name w:val="Основной текст 22"/>
    <w:basedOn w:val="a"/>
    <w:rsid w:val="001E4481"/>
    <w:pPr>
      <w:suppressAutoHyphens/>
    </w:pPr>
    <w:rPr>
      <w:sz w:val="28"/>
      <w:lang w:eastAsia="ar-SA"/>
    </w:rPr>
  </w:style>
  <w:style w:type="paragraph" w:customStyle="1" w:styleId="13">
    <w:name w:val="Абзац списка1"/>
    <w:basedOn w:val="a"/>
    <w:rsid w:val="001E4481"/>
    <w:pPr>
      <w:ind w:firstLine="927"/>
      <w:contextualSpacing/>
      <w:jc w:val="both"/>
    </w:pPr>
    <w:rPr>
      <w:rFonts w:eastAsia="Calibri"/>
      <w:sz w:val="28"/>
      <w:szCs w:val="28"/>
    </w:rPr>
  </w:style>
  <w:style w:type="paragraph" w:customStyle="1" w:styleId="ConsPlusCell">
    <w:name w:val="ConsPlusCell"/>
    <w:uiPriority w:val="99"/>
    <w:rsid w:val="001E44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f0">
    <w:name w:val="Subtle Emphasis"/>
    <w:uiPriority w:val="19"/>
    <w:qFormat/>
    <w:rsid w:val="001E4481"/>
    <w:rPr>
      <w:i/>
      <w:iCs/>
      <w:color w:val="808080"/>
    </w:rPr>
  </w:style>
  <w:style w:type="character" w:customStyle="1" w:styleId="aff1">
    <w:name w:val="Гипертекстовая ссылка"/>
    <w:uiPriority w:val="99"/>
    <w:rsid w:val="001E4481"/>
    <w:rPr>
      <w:b/>
      <w:bCs/>
      <w:color w:val="106BBE"/>
      <w:sz w:val="26"/>
      <w:szCs w:val="26"/>
    </w:rPr>
  </w:style>
  <w:style w:type="character" w:customStyle="1" w:styleId="aff2">
    <w:name w:val="Цветовое выделение"/>
    <w:uiPriority w:val="99"/>
    <w:rsid w:val="001E4481"/>
    <w:rPr>
      <w:b/>
      <w:bCs/>
      <w:color w:val="26282F"/>
      <w:sz w:val="26"/>
      <w:szCs w:val="26"/>
    </w:rPr>
  </w:style>
  <w:style w:type="character" w:customStyle="1" w:styleId="aff3">
    <w:name w:val="Не вступил в силу"/>
    <w:uiPriority w:val="99"/>
    <w:rsid w:val="001E4481"/>
    <w:rPr>
      <w:b w:val="0"/>
      <w:bCs w:val="0"/>
      <w:color w:val="000000"/>
      <w:sz w:val="26"/>
      <w:szCs w:val="26"/>
      <w:shd w:val="clear" w:color="auto" w:fill="D8EDE8"/>
    </w:rPr>
  </w:style>
  <w:style w:type="character" w:customStyle="1" w:styleId="CourierNew">
    <w:name w:val="Основной текст + Courier New"/>
    <w:aliases w:val="9,5 pt"/>
    <w:rsid w:val="001E4481"/>
    <w:rPr>
      <w:rFonts w:ascii="Courier New" w:eastAsia="Courier New" w:hAnsi="Courier New" w:cs="Courier New" w:hint="default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apple-converted-space">
    <w:name w:val="apple-converted-space"/>
    <w:basedOn w:val="a0"/>
    <w:rsid w:val="001E44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54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12</Pages>
  <Words>1662</Words>
  <Characters>9480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Vas-Nat</dc:creator>
  <cp:lastModifiedBy>User</cp:lastModifiedBy>
  <cp:revision>2</cp:revision>
  <dcterms:created xsi:type="dcterms:W3CDTF">2017-05-23T15:39:00Z</dcterms:created>
  <dcterms:modified xsi:type="dcterms:W3CDTF">2017-05-29T13:35:00Z</dcterms:modified>
</cp:coreProperties>
</file>